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6E24" w:rsidRDefault="00E76E24" w:rsidP="00E76E24">
      <w:pPr>
        <w:jc w:val="center"/>
        <w:rPr>
          <w:rFonts w:ascii="仿宋" w:eastAsia="仿宋" w:hAnsi="仿宋" w:cs="仿宋"/>
          <w:b/>
          <w:sz w:val="44"/>
          <w:szCs w:val="44"/>
        </w:rPr>
      </w:pPr>
    </w:p>
    <w:p w:rsidR="00E76E24" w:rsidRDefault="00E76E24" w:rsidP="00E76E24">
      <w:pPr>
        <w:spacing w:line="500" w:lineRule="exact"/>
        <w:jc w:val="center"/>
        <w:rPr>
          <w:rFonts w:ascii="方正小标宋简体" w:eastAsia="方正小标宋简体" w:hAnsi="黑体"/>
          <w:b/>
          <w:sz w:val="44"/>
          <w:szCs w:val="44"/>
        </w:rPr>
      </w:pPr>
      <w:bookmarkStart w:id="0" w:name="_GoBack"/>
      <w:r>
        <w:rPr>
          <w:rFonts w:ascii="方正小标宋简体" w:eastAsia="方正小标宋简体" w:hAnsi="黑体" w:hint="eastAsia"/>
          <w:b/>
          <w:sz w:val="44"/>
          <w:szCs w:val="44"/>
        </w:rPr>
        <w:t>促进与俄乌</w:t>
      </w:r>
      <w:proofErr w:type="gramStart"/>
      <w:r>
        <w:rPr>
          <w:rFonts w:ascii="方正小标宋简体" w:eastAsia="方正小标宋简体" w:hAnsi="黑体" w:hint="eastAsia"/>
          <w:b/>
          <w:sz w:val="44"/>
          <w:szCs w:val="44"/>
        </w:rPr>
        <w:t>白国际</w:t>
      </w:r>
      <w:proofErr w:type="gramEnd"/>
      <w:r>
        <w:rPr>
          <w:rFonts w:ascii="方正小标宋简体" w:eastAsia="方正小标宋简体" w:hAnsi="黑体" w:hint="eastAsia"/>
          <w:b/>
          <w:sz w:val="44"/>
          <w:szCs w:val="44"/>
        </w:rPr>
        <w:t>合作培养项目</w:t>
      </w:r>
      <w:bookmarkEnd w:id="0"/>
    </w:p>
    <w:p w:rsidR="00E76E24" w:rsidRDefault="00E76E24" w:rsidP="00E76E24">
      <w:pPr>
        <w:spacing w:line="500" w:lineRule="exact"/>
        <w:jc w:val="center"/>
        <w:rPr>
          <w:rFonts w:ascii="方正小标宋简体" w:eastAsia="方正小标宋简体" w:hAnsi="黑体"/>
          <w:b/>
          <w:sz w:val="44"/>
          <w:szCs w:val="44"/>
        </w:rPr>
      </w:pPr>
    </w:p>
    <w:p w:rsidR="00E76E24" w:rsidRDefault="00E76E24" w:rsidP="00E76E24">
      <w:pPr>
        <w:spacing w:line="500" w:lineRule="exact"/>
        <w:jc w:val="center"/>
        <w:rPr>
          <w:rFonts w:ascii="仿宋" w:eastAsia="仿宋" w:hAnsi="仿宋" w:cs="仿宋"/>
          <w:b/>
          <w:bCs/>
          <w:sz w:val="52"/>
          <w:szCs w:val="52"/>
        </w:rPr>
      </w:pPr>
      <w:r>
        <w:rPr>
          <w:rFonts w:ascii="仿宋" w:eastAsia="仿宋" w:hAnsi="仿宋" w:cs="仿宋" w:hint="eastAsia"/>
          <w:b/>
          <w:bCs/>
          <w:sz w:val="52"/>
          <w:szCs w:val="52"/>
        </w:rPr>
        <w:t xml:space="preserve">申 请 书 </w:t>
      </w:r>
    </w:p>
    <w:p w:rsidR="00E76E24" w:rsidRDefault="00E76E24" w:rsidP="00E76E24">
      <w:pPr>
        <w:spacing w:line="460" w:lineRule="exact"/>
        <w:rPr>
          <w:rFonts w:ascii="仿宋" w:eastAsia="仿宋" w:hAnsi="仿宋" w:cs="仿宋"/>
          <w:b/>
          <w:bCs/>
          <w:sz w:val="52"/>
          <w:szCs w:val="5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97"/>
        <w:gridCol w:w="5942"/>
      </w:tblGrid>
      <w:tr w:rsidR="00E76E24" w:rsidTr="003C5B5D">
        <w:trPr>
          <w:cantSplit/>
          <w:trHeight w:val="841"/>
          <w:jc w:val="center"/>
        </w:trPr>
        <w:tc>
          <w:tcPr>
            <w:tcW w:w="2297" w:type="dxa"/>
            <w:shd w:val="clear" w:color="auto" w:fill="auto"/>
            <w:vAlign w:val="center"/>
          </w:tcPr>
          <w:p w:rsidR="00E76E24" w:rsidRDefault="00E76E24" w:rsidP="003C5B5D">
            <w:pPr>
              <w:spacing w:line="440" w:lineRule="exact"/>
              <w:jc w:val="distribute"/>
              <w:rPr>
                <w:rFonts w:ascii="仿宋" w:eastAsia="仿宋" w:hAnsi="仿宋" w:cs="仿宋"/>
                <w:b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sz w:val="28"/>
                <w:szCs w:val="28"/>
              </w:rPr>
              <w:t>项目名称：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E76E24" w:rsidRDefault="00E76E24" w:rsidP="003C5B5D">
            <w:pPr>
              <w:spacing w:line="440" w:lineRule="exact"/>
              <w:jc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sz w:val="18"/>
                <w:szCs w:val="18"/>
              </w:rPr>
              <w:t>（项目名称原则上应体现本单</w:t>
            </w:r>
            <w:proofErr w:type="gramStart"/>
            <w:r>
              <w:rPr>
                <w:rFonts w:ascii="仿宋" w:eastAsia="仿宋" w:hAnsi="仿宋" w:cs="仿宋" w:hint="eastAsia"/>
                <w:color w:val="000000"/>
                <w:sz w:val="18"/>
                <w:szCs w:val="18"/>
              </w:rPr>
              <w:t>位拟</w:t>
            </w:r>
            <w:proofErr w:type="gramEnd"/>
            <w:r>
              <w:rPr>
                <w:rFonts w:ascii="仿宋" w:eastAsia="仿宋" w:hAnsi="仿宋" w:cs="仿宋" w:hint="eastAsia"/>
                <w:color w:val="000000"/>
                <w:sz w:val="18"/>
                <w:szCs w:val="18"/>
              </w:rPr>
              <w:t>申报项目培养方向特色）</w:t>
            </w:r>
          </w:p>
        </w:tc>
      </w:tr>
      <w:tr w:rsidR="00E76E24" w:rsidTr="003C5B5D">
        <w:trPr>
          <w:cantSplit/>
          <w:trHeight w:val="841"/>
          <w:jc w:val="center"/>
        </w:trPr>
        <w:tc>
          <w:tcPr>
            <w:tcW w:w="2297" w:type="dxa"/>
            <w:shd w:val="clear" w:color="auto" w:fill="auto"/>
            <w:vAlign w:val="center"/>
          </w:tcPr>
          <w:p w:rsidR="00E76E24" w:rsidRDefault="00E76E24" w:rsidP="003C5B5D">
            <w:pPr>
              <w:spacing w:line="440" w:lineRule="exact"/>
              <w:jc w:val="distribute"/>
              <w:rPr>
                <w:rFonts w:ascii="仿宋" w:eastAsia="仿宋" w:hAnsi="仿宋" w:cs="仿宋"/>
                <w:b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sz w:val="28"/>
                <w:szCs w:val="28"/>
              </w:rPr>
              <w:t>申报情况：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E76E24" w:rsidRPr="00E76E24" w:rsidRDefault="00E76E24" w:rsidP="00E76E24">
            <w:pPr>
              <w:spacing w:line="440" w:lineRule="exact"/>
              <w:jc w:val="center"/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</w:pPr>
            <w:r w:rsidRPr="005A3CD4"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□执行满三年  □首次申报</w:t>
            </w:r>
          </w:p>
        </w:tc>
      </w:tr>
      <w:tr w:rsidR="00E76E24" w:rsidTr="003C5B5D">
        <w:trPr>
          <w:cantSplit/>
          <w:trHeight w:val="841"/>
          <w:jc w:val="center"/>
        </w:trPr>
        <w:tc>
          <w:tcPr>
            <w:tcW w:w="2297" w:type="dxa"/>
            <w:shd w:val="clear" w:color="auto" w:fill="auto"/>
            <w:vAlign w:val="center"/>
          </w:tcPr>
          <w:p w:rsidR="00E76E24" w:rsidRDefault="00E76E24" w:rsidP="003C5B5D">
            <w:pPr>
              <w:spacing w:line="440" w:lineRule="exact"/>
              <w:jc w:val="distribute"/>
              <w:rPr>
                <w:rFonts w:ascii="仿宋" w:eastAsia="仿宋" w:hAnsi="仿宋" w:cs="仿宋"/>
                <w:b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sz w:val="28"/>
                <w:szCs w:val="28"/>
              </w:rPr>
              <w:t>申报单位：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E76E24" w:rsidRPr="009E6678" w:rsidRDefault="00E76E24" w:rsidP="003C5B5D">
            <w:pPr>
              <w:spacing w:line="440" w:lineRule="exact"/>
              <w:jc w:val="center"/>
              <w:rPr>
                <w:rFonts w:ascii="仿宋" w:eastAsia="仿宋" w:hAnsi="仿宋" w:cs="仿宋"/>
                <w:color w:val="000000"/>
                <w:sz w:val="18"/>
                <w:szCs w:val="18"/>
                <w:highlight w:val="yellow"/>
              </w:rPr>
            </w:pPr>
            <w:r w:rsidRPr="009E6678">
              <w:rPr>
                <w:rFonts w:ascii="仿宋" w:eastAsia="仿宋" w:hAnsi="仿宋" w:cs="仿宋" w:hint="eastAsia"/>
                <w:color w:val="000000"/>
                <w:sz w:val="18"/>
                <w:szCs w:val="18"/>
              </w:rPr>
              <w:t>（请填写学校名称）</w:t>
            </w:r>
          </w:p>
        </w:tc>
      </w:tr>
      <w:tr w:rsidR="00E76E24" w:rsidTr="003C5B5D">
        <w:trPr>
          <w:cantSplit/>
          <w:trHeight w:val="841"/>
          <w:jc w:val="center"/>
        </w:trPr>
        <w:tc>
          <w:tcPr>
            <w:tcW w:w="2297" w:type="dxa"/>
            <w:shd w:val="clear" w:color="auto" w:fill="auto"/>
            <w:vAlign w:val="center"/>
          </w:tcPr>
          <w:p w:rsidR="00E76E24" w:rsidRDefault="00E76E24" w:rsidP="003C5B5D">
            <w:pPr>
              <w:spacing w:line="440" w:lineRule="exact"/>
              <w:jc w:val="distribute"/>
              <w:rPr>
                <w:rFonts w:ascii="仿宋" w:eastAsia="仿宋" w:hAnsi="仿宋" w:cs="仿宋"/>
                <w:b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sz w:val="28"/>
                <w:szCs w:val="28"/>
              </w:rPr>
              <w:t>执行年份：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E76E24" w:rsidRPr="0035547D" w:rsidRDefault="00E76E24" w:rsidP="003C5B5D">
            <w:pPr>
              <w:spacing w:line="440" w:lineRule="exact"/>
              <w:jc w:val="center"/>
              <w:rPr>
                <w:rFonts w:ascii="仿宋" w:eastAsia="仿宋" w:hAnsi="仿宋" w:cs="仿宋"/>
                <w:color w:val="000000"/>
                <w:sz w:val="18"/>
                <w:szCs w:val="18"/>
                <w:u w:val="single"/>
              </w:rPr>
            </w:pPr>
          </w:p>
        </w:tc>
      </w:tr>
      <w:tr w:rsidR="00E76E24" w:rsidTr="003C5B5D">
        <w:trPr>
          <w:cantSplit/>
          <w:trHeight w:val="1317"/>
          <w:jc w:val="center"/>
        </w:trPr>
        <w:tc>
          <w:tcPr>
            <w:tcW w:w="2297" w:type="dxa"/>
            <w:shd w:val="clear" w:color="auto" w:fill="auto"/>
            <w:vAlign w:val="center"/>
          </w:tcPr>
          <w:p w:rsidR="00E76E24" w:rsidRDefault="00E76E24" w:rsidP="003C5B5D">
            <w:pPr>
              <w:spacing w:line="440" w:lineRule="exact"/>
              <w:jc w:val="distribute"/>
              <w:rPr>
                <w:rFonts w:ascii="仿宋" w:eastAsia="仿宋" w:hAnsi="仿宋" w:cs="仿宋"/>
                <w:b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sz w:val="28"/>
                <w:szCs w:val="28"/>
              </w:rPr>
              <w:t>国内其它</w:t>
            </w:r>
          </w:p>
          <w:p w:rsidR="00E76E24" w:rsidRDefault="00E76E24" w:rsidP="003C5B5D">
            <w:pPr>
              <w:spacing w:line="440" w:lineRule="exact"/>
              <w:jc w:val="distribute"/>
              <w:rPr>
                <w:rFonts w:ascii="仿宋" w:eastAsia="仿宋" w:hAnsi="仿宋" w:cs="仿宋"/>
                <w:b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sz w:val="28"/>
                <w:szCs w:val="28"/>
              </w:rPr>
              <w:t>参与单位：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E76E24" w:rsidRPr="00287C4B" w:rsidRDefault="00E76E24" w:rsidP="003C5B5D">
            <w:pPr>
              <w:spacing w:line="440" w:lineRule="exact"/>
              <w:jc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sz w:val="18"/>
                <w:szCs w:val="18"/>
              </w:rPr>
              <w:t>（如有，</w:t>
            </w:r>
            <w:r w:rsidRPr="00287C4B">
              <w:rPr>
                <w:rFonts w:ascii="仿宋" w:eastAsia="仿宋" w:hAnsi="仿宋" w:cs="仿宋" w:hint="eastAsia"/>
                <w:color w:val="000000"/>
                <w:sz w:val="18"/>
                <w:szCs w:val="18"/>
              </w:rPr>
              <w:t>参与项目的国内其他有关单位，比如以联盟形式申报该</w:t>
            </w:r>
            <w:r>
              <w:rPr>
                <w:rFonts w:ascii="仿宋" w:eastAsia="仿宋" w:hAnsi="仿宋" w:cs="仿宋" w:hint="eastAsia"/>
                <w:color w:val="000000"/>
                <w:sz w:val="18"/>
                <w:szCs w:val="18"/>
              </w:rPr>
              <w:t>项目的,除牵头高校外的其他联盟内高校，单独申报该项目的高校可不填）</w:t>
            </w:r>
          </w:p>
        </w:tc>
      </w:tr>
      <w:tr w:rsidR="00E76E24" w:rsidTr="003C5B5D">
        <w:trPr>
          <w:cantSplit/>
          <w:trHeight w:val="594"/>
          <w:jc w:val="center"/>
        </w:trPr>
        <w:tc>
          <w:tcPr>
            <w:tcW w:w="2297" w:type="dxa"/>
            <w:shd w:val="clear" w:color="auto" w:fill="auto"/>
            <w:vAlign w:val="center"/>
          </w:tcPr>
          <w:p w:rsidR="00E76E24" w:rsidRDefault="00E76E24" w:rsidP="003C5B5D">
            <w:pPr>
              <w:spacing w:line="440" w:lineRule="exact"/>
              <w:jc w:val="distribute"/>
              <w:rPr>
                <w:rFonts w:ascii="仿宋" w:eastAsia="仿宋" w:hAnsi="仿宋" w:cs="仿宋"/>
                <w:b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sz w:val="28"/>
                <w:szCs w:val="28"/>
              </w:rPr>
              <w:t>项目负责人：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E76E24" w:rsidRDefault="00E76E24" w:rsidP="003C5B5D">
            <w:pPr>
              <w:spacing w:line="44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</w:tr>
      <w:tr w:rsidR="00E76E24" w:rsidTr="003C5B5D">
        <w:trPr>
          <w:cantSplit/>
          <w:trHeight w:val="841"/>
          <w:jc w:val="center"/>
        </w:trPr>
        <w:tc>
          <w:tcPr>
            <w:tcW w:w="2297" w:type="dxa"/>
            <w:shd w:val="clear" w:color="auto" w:fill="auto"/>
            <w:vAlign w:val="center"/>
          </w:tcPr>
          <w:p w:rsidR="00E76E24" w:rsidRDefault="00E76E24" w:rsidP="003C5B5D">
            <w:pPr>
              <w:spacing w:line="440" w:lineRule="exact"/>
              <w:jc w:val="distribute"/>
              <w:rPr>
                <w:rFonts w:ascii="仿宋" w:eastAsia="仿宋" w:hAnsi="仿宋" w:cs="仿宋"/>
                <w:b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sz w:val="28"/>
                <w:szCs w:val="28"/>
              </w:rPr>
              <w:t xml:space="preserve">联系电话： 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E76E24" w:rsidRDefault="00E76E24" w:rsidP="003C5B5D">
            <w:pPr>
              <w:spacing w:line="440" w:lineRule="exact"/>
              <w:ind w:firstLineChars="800" w:firstLine="2249"/>
              <w:rPr>
                <w:rFonts w:ascii="仿宋" w:eastAsia="仿宋" w:hAnsi="仿宋" w:cs="仿宋"/>
                <w:b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sz w:val="28"/>
                <w:szCs w:val="28"/>
              </w:rPr>
              <w:t>Email：</w:t>
            </w:r>
          </w:p>
        </w:tc>
      </w:tr>
      <w:tr w:rsidR="00E76E24" w:rsidTr="003C5B5D">
        <w:trPr>
          <w:cantSplit/>
          <w:trHeight w:val="1259"/>
          <w:jc w:val="center"/>
        </w:trPr>
        <w:tc>
          <w:tcPr>
            <w:tcW w:w="2297" w:type="dxa"/>
            <w:shd w:val="clear" w:color="auto" w:fill="auto"/>
            <w:vAlign w:val="center"/>
          </w:tcPr>
          <w:p w:rsidR="00E76E24" w:rsidRDefault="00E76E24" w:rsidP="003C5B5D">
            <w:pPr>
              <w:spacing w:line="440" w:lineRule="exact"/>
              <w:jc w:val="distribute"/>
              <w:rPr>
                <w:rFonts w:ascii="仿宋" w:eastAsia="仿宋" w:hAnsi="仿宋" w:cs="仿宋"/>
                <w:b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sz w:val="28"/>
                <w:szCs w:val="28"/>
              </w:rPr>
              <w:t>校内主管部门</w:t>
            </w:r>
          </w:p>
          <w:p w:rsidR="00E76E24" w:rsidRDefault="00E76E24" w:rsidP="003C5B5D">
            <w:pPr>
              <w:spacing w:line="440" w:lineRule="exact"/>
              <w:jc w:val="distribute"/>
              <w:rPr>
                <w:rFonts w:ascii="仿宋" w:eastAsia="仿宋" w:hAnsi="仿宋" w:cs="仿宋"/>
                <w:b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sz w:val="28"/>
                <w:szCs w:val="28"/>
              </w:rPr>
              <w:t>及联系人：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E76E24" w:rsidRDefault="00E76E24" w:rsidP="003C5B5D">
            <w:pPr>
              <w:spacing w:line="440" w:lineRule="exact"/>
              <w:jc w:val="center"/>
              <w:rPr>
                <w:rFonts w:ascii="仿宋" w:eastAsia="仿宋" w:hAnsi="仿宋" w:cs="仿宋"/>
                <w:b/>
                <w:color w:val="000000"/>
                <w:sz w:val="28"/>
                <w:szCs w:val="28"/>
              </w:rPr>
            </w:pPr>
          </w:p>
        </w:tc>
      </w:tr>
      <w:tr w:rsidR="00E76E24" w:rsidTr="003C5B5D">
        <w:trPr>
          <w:cantSplit/>
          <w:trHeight w:val="841"/>
          <w:jc w:val="center"/>
        </w:trPr>
        <w:tc>
          <w:tcPr>
            <w:tcW w:w="2297" w:type="dxa"/>
            <w:shd w:val="clear" w:color="auto" w:fill="auto"/>
            <w:vAlign w:val="center"/>
          </w:tcPr>
          <w:p w:rsidR="00E76E24" w:rsidRDefault="00E76E24" w:rsidP="003C5B5D">
            <w:pPr>
              <w:spacing w:line="440" w:lineRule="exact"/>
              <w:jc w:val="distribute"/>
              <w:rPr>
                <w:rFonts w:ascii="仿宋" w:eastAsia="仿宋" w:hAnsi="仿宋" w:cs="仿宋"/>
                <w:b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sz w:val="28"/>
                <w:szCs w:val="28"/>
              </w:rPr>
              <w:t xml:space="preserve">联系电话： 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E76E24" w:rsidRDefault="00E76E24" w:rsidP="003C5B5D">
            <w:pPr>
              <w:spacing w:line="440" w:lineRule="exact"/>
              <w:ind w:firstLineChars="800" w:firstLine="2249"/>
              <w:rPr>
                <w:rFonts w:ascii="仿宋" w:eastAsia="仿宋" w:hAnsi="仿宋" w:cs="仿宋"/>
                <w:b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sz w:val="28"/>
                <w:szCs w:val="28"/>
              </w:rPr>
              <w:t>Email：</w:t>
            </w:r>
          </w:p>
        </w:tc>
      </w:tr>
      <w:tr w:rsidR="00E76E24" w:rsidTr="003C5B5D">
        <w:trPr>
          <w:cantSplit/>
          <w:trHeight w:val="842"/>
          <w:jc w:val="center"/>
        </w:trPr>
        <w:tc>
          <w:tcPr>
            <w:tcW w:w="2297" w:type="dxa"/>
            <w:shd w:val="clear" w:color="auto" w:fill="auto"/>
            <w:vAlign w:val="center"/>
          </w:tcPr>
          <w:p w:rsidR="00E76E24" w:rsidRDefault="00E76E24" w:rsidP="003C5B5D">
            <w:pPr>
              <w:spacing w:line="440" w:lineRule="exact"/>
              <w:jc w:val="distribute"/>
              <w:rPr>
                <w:rFonts w:ascii="仿宋" w:eastAsia="仿宋" w:hAnsi="仿宋" w:cs="仿宋"/>
                <w:b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sz w:val="28"/>
                <w:szCs w:val="28"/>
              </w:rPr>
              <w:t>申报日期：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E76E24" w:rsidRDefault="00E76E24" w:rsidP="003C5B5D">
            <w:pPr>
              <w:spacing w:line="44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</w:tr>
    </w:tbl>
    <w:p w:rsidR="00E76E24" w:rsidRDefault="00E76E24" w:rsidP="00E76E24">
      <w:pPr>
        <w:pStyle w:val="a7"/>
        <w:keepNext/>
        <w:pageBreakBefore/>
        <w:spacing w:line="500" w:lineRule="exact"/>
        <w:ind w:firstLineChars="0" w:firstLine="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lastRenderedPageBreak/>
        <w:t>一、基本情况</w:t>
      </w:r>
    </w:p>
    <w:tbl>
      <w:tblPr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79"/>
        <w:gridCol w:w="30"/>
        <w:gridCol w:w="1134"/>
        <w:gridCol w:w="615"/>
        <w:gridCol w:w="890"/>
        <w:gridCol w:w="890"/>
        <w:gridCol w:w="440"/>
        <w:gridCol w:w="1339"/>
        <w:gridCol w:w="1780"/>
      </w:tblGrid>
      <w:tr w:rsidR="00E76E24" w:rsidTr="003C5B5D">
        <w:trPr>
          <w:trHeight w:val="656"/>
        </w:trPr>
        <w:tc>
          <w:tcPr>
            <w:tcW w:w="1809" w:type="dxa"/>
            <w:gridSpan w:val="2"/>
            <w:shd w:val="clear" w:color="auto" w:fill="E7E6E6" w:themeFill="background2"/>
            <w:vAlign w:val="center"/>
          </w:tcPr>
          <w:p w:rsidR="00E76E24" w:rsidRDefault="00E76E24" w:rsidP="003C5B5D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8"/>
                <w:szCs w:val="28"/>
              </w:rPr>
              <w:t>选派专业是否交叉学科</w:t>
            </w:r>
          </w:p>
        </w:tc>
        <w:tc>
          <w:tcPr>
            <w:tcW w:w="7088" w:type="dxa"/>
            <w:gridSpan w:val="7"/>
            <w:vAlign w:val="center"/>
          </w:tcPr>
          <w:p w:rsidR="00E76E24" w:rsidRDefault="00E76E24" w:rsidP="003C5B5D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8"/>
                <w:szCs w:val="28"/>
                <w:u w:val="single"/>
              </w:rPr>
            </w:pPr>
            <w:r w:rsidRPr="00700310">
              <w:rPr>
                <w:rFonts w:ascii="仿宋" w:eastAsia="仿宋" w:hAnsi="仿宋" w:cs="仿宋" w:hint="eastAsia"/>
                <w:bCs/>
                <w:sz w:val="28"/>
                <w:szCs w:val="28"/>
                <w:u w:val="single"/>
              </w:rPr>
              <w:t>（填写是/否）</w:t>
            </w:r>
          </w:p>
        </w:tc>
      </w:tr>
      <w:tr w:rsidR="00E76E24" w:rsidRPr="00FB1B37" w:rsidTr="003C5B5D">
        <w:trPr>
          <w:trHeight w:val="620"/>
        </w:trPr>
        <w:tc>
          <w:tcPr>
            <w:tcW w:w="1809" w:type="dxa"/>
            <w:gridSpan w:val="2"/>
            <w:shd w:val="clear" w:color="auto" w:fill="E7E6E6" w:themeFill="background2"/>
            <w:vAlign w:val="center"/>
          </w:tcPr>
          <w:p w:rsidR="00E76E24" w:rsidRDefault="00E76E24" w:rsidP="003C5B5D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Cs/>
                <w:sz w:val="28"/>
                <w:szCs w:val="28"/>
              </w:rPr>
              <w:t>合作国别</w:t>
            </w:r>
          </w:p>
        </w:tc>
        <w:tc>
          <w:tcPr>
            <w:tcW w:w="7088" w:type="dxa"/>
            <w:gridSpan w:val="7"/>
            <w:vAlign w:val="center"/>
          </w:tcPr>
          <w:p w:rsidR="00E76E24" w:rsidRPr="00FB1B37" w:rsidRDefault="00E76E24" w:rsidP="003C5B5D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8"/>
                <w:szCs w:val="28"/>
                <w:u w:val="single"/>
              </w:rPr>
            </w:pPr>
            <w:r w:rsidRPr="00FB1B37">
              <w:rPr>
                <w:rFonts w:ascii="仿宋" w:eastAsia="仿宋" w:hAnsi="仿宋" w:cs="仿宋" w:hint="eastAsia"/>
                <w:bCs/>
                <w:sz w:val="28"/>
                <w:szCs w:val="28"/>
                <w:u w:val="single"/>
              </w:rPr>
              <w:t>（应在俄罗斯、乌克兰、白俄罗斯之列）</w:t>
            </w:r>
          </w:p>
        </w:tc>
      </w:tr>
      <w:tr w:rsidR="00E76E24" w:rsidTr="003C5B5D">
        <w:trPr>
          <w:trHeight w:val="620"/>
        </w:trPr>
        <w:tc>
          <w:tcPr>
            <w:tcW w:w="1809" w:type="dxa"/>
            <w:gridSpan w:val="2"/>
            <w:shd w:val="clear" w:color="auto" w:fill="E7E6E6" w:themeFill="background2"/>
            <w:vAlign w:val="center"/>
          </w:tcPr>
          <w:p w:rsidR="00E76E24" w:rsidRDefault="00E76E24" w:rsidP="003C5B5D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8"/>
                <w:szCs w:val="28"/>
              </w:rPr>
              <w:t>年度选派总规模</w:t>
            </w:r>
          </w:p>
        </w:tc>
        <w:tc>
          <w:tcPr>
            <w:tcW w:w="7088" w:type="dxa"/>
            <w:gridSpan w:val="7"/>
            <w:vAlign w:val="center"/>
          </w:tcPr>
          <w:p w:rsidR="00E76E24" w:rsidRDefault="00E76E24" w:rsidP="003C5B5D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Cs/>
                <w:sz w:val="28"/>
                <w:szCs w:val="28"/>
              </w:rPr>
              <w:t>人/年</w:t>
            </w:r>
          </w:p>
          <w:p w:rsidR="00E76E24" w:rsidRDefault="00E76E24" w:rsidP="003C5B5D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8"/>
                <w:szCs w:val="28"/>
                <w:u w:val="single"/>
              </w:rPr>
            </w:pPr>
            <w:r>
              <w:rPr>
                <w:rFonts w:ascii="仿宋" w:eastAsia="仿宋" w:hAnsi="仿宋" w:cs="仿宋" w:hint="eastAsia"/>
                <w:bCs/>
                <w:sz w:val="28"/>
                <w:szCs w:val="28"/>
                <w:u w:val="single"/>
              </w:rPr>
              <w:t>（应为下一行各选派类别对应的规模之和）</w:t>
            </w:r>
          </w:p>
        </w:tc>
      </w:tr>
      <w:tr w:rsidR="00E76E24" w:rsidTr="003C5B5D">
        <w:trPr>
          <w:trHeight w:val="2484"/>
        </w:trPr>
        <w:tc>
          <w:tcPr>
            <w:tcW w:w="1809" w:type="dxa"/>
            <w:gridSpan w:val="2"/>
            <w:shd w:val="clear" w:color="auto" w:fill="E7E6E6" w:themeFill="background2"/>
            <w:vAlign w:val="center"/>
          </w:tcPr>
          <w:p w:rsidR="00E76E24" w:rsidRDefault="00E76E24" w:rsidP="003C5B5D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8"/>
                <w:szCs w:val="28"/>
              </w:rPr>
              <w:t xml:space="preserve">留学身份及选派规模 </w:t>
            </w:r>
          </w:p>
        </w:tc>
        <w:tc>
          <w:tcPr>
            <w:tcW w:w="7088" w:type="dxa"/>
            <w:gridSpan w:val="7"/>
            <w:shd w:val="clear" w:color="auto" w:fill="auto"/>
            <w:vAlign w:val="center"/>
          </w:tcPr>
          <w:p w:rsidR="00E76E24" w:rsidRDefault="00E76E24" w:rsidP="003C5B5D">
            <w:pPr>
              <w:adjustRightInd w:val="0"/>
              <w:snapToGrid w:val="0"/>
              <w:ind w:leftChars="-191" w:left="305" w:hangingChars="252" w:hanging="706"/>
              <w:rPr>
                <w:rFonts w:ascii="仿宋" w:eastAsia="仿宋" w:hAnsi="仿宋" w:cs="仿宋"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Cs/>
                <w:sz w:val="28"/>
                <w:szCs w:val="28"/>
              </w:rPr>
              <w:t>□</w:t>
            </w:r>
            <w:r>
              <w:rPr>
                <w:rFonts w:ascii="仿宋" w:eastAsia="仿宋" w:hAnsi="仿宋" w:cs="仿宋" w:hint="eastAsia"/>
                <w:bCs/>
                <w:sz w:val="28"/>
                <w:szCs w:val="28"/>
              </w:rPr>
              <w:sym w:font="Wingdings 2" w:char="00A3"/>
            </w:r>
            <w:r>
              <w:rPr>
                <w:rFonts w:ascii="仿宋" w:eastAsia="仿宋" w:hAnsi="仿宋" w:cs="仿宋" w:hint="eastAsia"/>
                <w:bCs/>
                <w:sz w:val="28"/>
                <w:szCs w:val="28"/>
              </w:rPr>
              <w:t xml:space="preserve">访问学者               </w:t>
            </w:r>
            <w:r>
              <w:rPr>
                <w:rFonts w:ascii="仿宋" w:eastAsia="仿宋" w:hAnsi="仿宋" w:cs="仿宋" w:hint="eastAsia"/>
                <w:bCs/>
                <w:sz w:val="28"/>
                <w:szCs w:val="28"/>
                <w:u w:val="single"/>
              </w:rPr>
              <w:t xml:space="preserve"> </w:t>
            </w:r>
            <w:r>
              <w:rPr>
                <w:rFonts w:ascii="仿宋" w:eastAsia="仿宋" w:hAnsi="仿宋" w:cs="仿宋"/>
                <w:bCs/>
                <w:sz w:val="28"/>
                <w:szCs w:val="28"/>
                <w:u w:val="single"/>
              </w:rPr>
              <w:t xml:space="preserve">   </w:t>
            </w:r>
            <w:r>
              <w:rPr>
                <w:rFonts w:ascii="仿宋" w:eastAsia="仿宋" w:hAnsi="仿宋" w:cs="仿宋" w:hint="eastAsia"/>
                <w:bCs/>
                <w:sz w:val="28"/>
                <w:szCs w:val="28"/>
                <w:u w:val="single"/>
              </w:rPr>
              <w:t xml:space="preserve"> </w:t>
            </w:r>
            <w:r>
              <w:rPr>
                <w:rFonts w:ascii="仿宋" w:eastAsia="仿宋" w:hAnsi="仿宋" w:cs="仿宋" w:hint="eastAsia"/>
                <w:bCs/>
                <w:sz w:val="28"/>
                <w:szCs w:val="28"/>
              </w:rPr>
              <w:t>人/年</w:t>
            </w:r>
          </w:p>
          <w:p w:rsidR="00E76E24" w:rsidRDefault="00E76E24" w:rsidP="003C5B5D">
            <w:pPr>
              <w:adjustRightInd w:val="0"/>
              <w:snapToGrid w:val="0"/>
              <w:ind w:leftChars="-191" w:left="305" w:hangingChars="252" w:hanging="706"/>
              <w:rPr>
                <w:rFonts w:ascii="仿宋" w:eastAsia="仿宋" w:hAnsi="仿宋" w:cs="仿宋"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Cs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bCs/>
                <w:sz w:val="28"/>
                <w:szCs w:val="28"/>
              </w:rPr>
              <w:sym w:font="Wingdings 2" w:char="00A3"/>
            </w:r>
            <w:r>
              <w:rPr>
                <w:rFonts w:ascii="仿宋" w:eastAsia="仿宋" w:hAnsi="仿宋" w:cs="仿宋" w:hint="eastAsia"/>
                <w:bCs/>
                <w:sz w:val="28"/>
                <w:szCs w:val="28"/>
              </w:rPr>
              <w:t>攻读</w:t>
            </w:r>
            <w:r>
              <w:rPr>
                <w:rFonts w:ascii="仿宋" w:eastAsia="仿宋" w:hAnsi="仿宋" w:cs="仿宋"/>
                <w:bCs/>
                <w:sz w:val="28"/>
                <w:szCs w:val="28"/>
              </w:rPr>
              <w:t>博士学位研究生</w:t>
            </w:r>
            <w:r>
              <w:rPr>
                <w:rFonts w:ascii="仿宋" w:eastAsia="仿宋" w:hAnsi="仿宋" w:cs="仿宋" w:hint="eastAsia"/>
                <w:bCs/>
                <w:sz w:val="28"/>
                <w:szCs w:val="28"/>
              </w:rPr>
              <w:t xml:space="preserve">     </w:t>
            </w:r>
            <w:r>
              <w:rPr>
                <w:rFonts w:ascii="仿宋" w:eastAsia="仿宋" w:hAnsi="仿宋" w:cs="仿宋" w:hint="eastAsia"/>
                <w:bCs/>
                <w:sz w:val="28"/>
                <w:szCs w:val="28"/>
                <w:u w:val="single"/>
              </w:rPr>
              <w:t xml:space="preserve">     </w:t>
            </w:r>
            <w:r>
              <w:rPr>
                <w:rFonts w:ascii="仿宋" w:eastAsia="仿宋" w:hAnsi="仿宋" w:cs="仿宋" w:hint="eastAsia"/>
                <w:bCs/>
                <w:sz w:val="28"/>
                <w:szCs w:val="28"/>
              </w:rPr>
              <w:t>人/年</w:t>
            </w:r>
          </w:p>
          <w:p w:rsidR="00E76E24" w:rsidRDefault="00E76E24" w:rsidP="003C5B5D">
            <w:pPr>
              <w:adjustRightInd w:val="0"/>
              <w:snapToGrid w:val="0"/>
              <w:ind w:leftChars="-191" w:left="305" w:hangingChars="252" w:hanging="706"/>
              <w:rPr>
                <w:rFonts w:ascii="仿宋" w:eastAsia="仿宋" w:hAnsi="仿宋" w:cs="仿宋"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Cs/>
                <w:sz w:val="28"/>
                <w:szCs w:val="28"/>
              </w:rPr>
              <w:t>□</w:t>
            </w:r>
            <w:r>
              <w:rPr>
                <w:rFonts w:ascii="仿宋" w:eastAsia="仿宋" w:hAnsi="仿宋" w:cs="仿宋" w:hint="eastAsia"/>
                <w:bCs/>
                <w:sz w:val="28"/>
                <w:szCs w:val="28"/>
              </w:rPr>
              <w:sym w:font="Wingdings 2" w:char="00A3"/>
            </w:r>
            <w:r>
              <w:rPr>
                <w:rFonts w:ascii="仿宋" w:eastAsia="仿宋" w:hAnsi="仿宋" w:cs="仿宋" w:hint="eastAsia"/>
                <w:bCs/>
                <w:sz w:val="28"/>
                <w:szCs w:val="28"/>
              </w:rPr>
              <w:t xml:space="preserve">联合培养博士研究生     </w:t>
            </w:r>
            <w:r>
              <w:rPr>
                <w:rFonts w:ascii="仿宋" w:eastAsia="仿宋" w:hAnsi="仿宋" w:cs="仿宋" w:hint="eastAsia"/>
                <w:bCs/>
                <w:sz w:val="28"/>
                <w:szCs w:val="28"/>
                <w:u w:val="single"/>
              </w:rPr>
              <w:t xml:space="preserve">     </w:t>
            </w:r>
            <w:r>
              <w:rPr>
                <w:rFonts w:ascii="仿宋" w:eastAsia="仿宋" w:hAnsi="仿宋" w:cs="仿宋" w:hint="eastAsia"/>
                <w:bCs/>
                <w:sz w:val="28"/>
                <w:szCs w:val="28"/>
              </w:rPr>
              <w:t>人/年</w:t>
            </w:r>
          </w:p>
          <w:p w:rsidR="00E76E24" w:rsidRDefault="00E76E24" w:rsidP="003C5B5D">
            <w:pPr>
              <w:adjustRightInd w:val="0"/>
              <w:snapToGrid w:val="0"/>
              <w:ind w:leftChars="-58" w:left="-2" w:hangingChars="43" w:hanging="120"/>
              <w:rPr>
                <w:rFonts w:ascii="仿宋" w:eastAsia="仿宋" w:hAnsi="仿宋" w:cs="仿宋"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Cs/>
                <w:sz w:val="28"/>
                <w:szCs w:val="28"/>
              </w:rPr>
              <w:sym w:font="Wingdings 2" w:char="00A3"/>
            </w:r>
            <w:r>
              <w:rPr>
                <w:rFonts w:ascii="仿宋" w:eastAsia="仿宋" w:hAnsi="仿宋" w:cs="仿宋" w:hint="eastAsia"/>
                <w:bCs/>
                <w:sz w:val="28"/>
                <w:szCs w:val="28"/>
              </w:rPr>
              <w:t xml:space="preserve">攻读硕士学位研究生     </w:t>
            </w:r>
            <w:r>
              <w:rPr>
                <w:rFonts w:ascii="仿宋" w:eastAsia="仿宋" w:hAnsi="仿宋" w:cs="仿宋" w:hint="eastAsia"/>
                <w:bCs/>
                <w:sz w:val="28"/>
                <w:szCs w:val="28"/>
                <w:u w:val="single"/>
              </w:rPr>
              <w:t xml:space="preserve">     </w:t>
            </w:r>
            <w:r>
              <w:rPr>
                <w:rFonts w:ascii="仿宋" w:eastAsia="仿宋" w:hAnsi="仿宋" w:cs="仿宋" w:hint="eastAsia"/>
                <w:bCs/>
                <w:sz w:val="28"/>
                <w:szCs w:val="28"/>
              </w:rPr>
              <w:t xml:space="preserve">人/年 </w:t>
            </w:r>
          </w:p>
          <w:p w:rsidR="00E76E24" w:rsidRDefault="00E76E24" w:rsidP="003C5B5D">
            <w:pPr>
              <w:adjustRightInd w:val="0"/>
              <w:snapToGrid w:val="0"/>
              <w:ind w:leftChars="-58" w:left="-2" w:hangingChars="43" w:hanging="120"/>
              <w:rPr>
                <w:rFonts w:ascii="仿宋" w:eastAsia="仿宋" w:hAnsi="仿宋" w:cs="仿宋"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Cs/>
                <w:sz w:val="28"/>
                <w:szCs w:val="28"/>
              </w:rPr>
              <w:sym w:font="Wingdings 2" w:char="00A3"/>
            </w:r>
            <w:r>
              <w:rPr>
                <w:rFonts w:ascii="仿宋" w:eastAsia="仿宋" w:hAnsi="仿宋" w:cs="仿宋" w:hint="eastAsia"/>
                <w:bCs/>
                <w:sz w:val="28"/>
                <w:szCs w:val="28"/>
              </w:rPr>
              <w:t xml:space="preserve">联合培养硕士研究生     </w:t>
            </w:r>
            <w:r>
              <w:rPr>
                <w:rFonts w:ascii="仿宋" w:eastAsia="仿宋" w:hAnsi="仿宋" w:cs="仿宋" w:hint="eastAsia"/>
                <w:bCs/>
                <w:sz w:val="28"/>
                <w:szCs w:val="28"/>
                <w:u w:val="single"/>
              </w:rPr>
              <w:t xml:space="preserve">     </w:t>
            </w:r>
            <w:r>
              <w:rPr>
                <w:rFonts w:ascii="仿宋" w:eastAsia="仿宋" w:hAnsi="仿宋" w:cs="仿宋"/>
                <w:bCs/>
                <w:sz w:val="28"/>
                <w:szCs w:val="28"/>
              </w:rPr>
              <w:t>人</w:t>
            </w:r>
            <w:r>
              <w:rPr>
                <w:rFonts w:ascii="仿宋" w:eastAsia="仿宋" w:hAnsi="仿宋" w:cs="仿宋" w:hint="eastAsia"/>
                <w:bCs/>
                <w:sz w:val="28"/>
                <w:szCs w:val="28"/>
              </w:rPr>
              <w:t>/年</w:t>
            </w:r>
          </w:p>
          <w:p w:rsidR="00E76E24" w:rsidRDefault="00E76E24" w:rsidP="003C5B5D">
            <w:pPr>
              <w:adjustRightInd w:val="0"/>
              <w:snapToGrid w:val="0"/>
              <w:ind w:leftChars="-58" w:left="-2" w:hangingChars="43" w:hanging="120"/>
              <w:rPr>
                <w:rFonts w:ascii="仿宋" w:eastAsia="仿宋" w:hAnsi="仿宋" w:cs="仿宋"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Cs/>
                <w:sz w:val="28"/>
                <w:szCs w:val="28"/>
              </w:rPr>
              <w:sym w:font="Wingdings 2" w:char="00A3"/>
            </w:r>
            <w:r>
              <w:rPr>
                <w:rFonts w:ascii="仿宋" w:eastAsia="仿宋" w:hAnsi="仿宋" w:cs="仿宋" w:hint="eastAsia"/>
                <w:bCs/>
                <w:sz w:val="28"/>
                <w:szCs w:val="28"/>
              </w:rPr>
              <w:t>本科</w:t>
            </w:r>
            <w:r>
              <w:rPr>
                <w:rFonts w:ascii="仿宋" w:eastAsia="仿宋" w:hAnsi="仿宋" w:cs="仿宋"/>
                <w:bCs/>
                <w:sz w:val="28"/>
                <w:szCs w:val="28"/>
              </w:rPr>
              <w:t>插班生</w:t>
            </w:r>
            <w:r>
              <w:rPr>
                <w:rFonts w:ascii="仿宋" w:eastAsia="仿宋" w:hAnsi="仿宋" w:cs="仿宋" w:hint="eastAsia"/>
                <w:bCs/>
                <w:sz w:val="28"/>
                <w:szCs w:val="28"/>
              </w:rPr>
              <w:t xml:space="preserve">             </w:t>
            </w:r>
            <w:r>
              <w:rPr>
                <w:rFonts w:ascii="仿宋" w:eastAsia="仿宋" w:hAnsi="仿宋" w:cs="仿宋" w:hint="eastAsia"/>
                <w:bCs/>
                <w:sz w:val="28"/>
                <w:szCs w:val="28"/>
                <w:u w:val="single"/>
              </w:rPr>
              <w:t xml:space="preserve">     </w:t>
            </w:r>
            <w:r>
              <w:rPr>
                <w:rFonts w:ascii="仿宋" w:eastAsia="仿宋" w:hAnsi="仿宋" w:cs="仿宋"/>
                <w:bCs/>
                <w:sz w:val="28"/>
                <w:szCs w:val="28"/>
              </w:rPr>
              <w:t>人</w:t>
            </w:r>
            <w:r>
              <w:rPr>
                <w:rFonts w:ascii="仿宋" w:eastAsia="仿宋" w:hAnsi="仿宋" w:cs="仿宋" w:hint="eastAsia"/>
                <w:bCs/>
                <w:sz w:val="28"/>
                <w:szCs w:val="28"/>
              </w:rPr>
              <w:t>/年</w:t>
            </w:r>
          </w:p>
        </w:tc>
      </w:tr>
      <w:tr w:rsidR="00E76E24" w:rsidTr="003C5B5D">
        <w:trPr>
          <w:trHeight w:val="69"/>
        </w:trPr>
        <w:tc>
          <w:tcPr>
            <w:tcW w:w="8897" w:type="dxa"/>
            <w:gridSpan w:val="9"/>
            <w:tcBorders>
              <w:bottom w:val="single" w:sz="4" w:space="0" w:color="auto"/>
            </w:tcBorders>
            <w:shd w:val="clear" w:color="auto" w:fill="E7E6E6" w:themeFill="background2"/>
          </w:tcPr>
          <w:p w:rsidR="00E76E24" w:rsidRDefault="00E76E24" w:rsidP="003C5B5D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Cs/>
                <w:sz w:val="28"/>
                <w:szCs w:val="28"/>
              </w:rPr>
              <w:t>选派专业</w:t>
            </w:r>
          </w:p>
          <w:p w:rsidR="00E76E24" w:rsidRPr="002E3CBF" w:rsidRDefault="00E76E24" w:rsidP="003C5B5D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Cs w:val="21"/>
                <w:u w:val="single"/>
              </w:rPr>
            </w:pPr>
            <w:r w:rsidRPr="002E3CBF">
              <w:rPr>
                <w:rFonts w:ascii="仿宋" w:eastAsia="仿宋" w:hAnsi="仿宋" w:cs="仿宋" w:hint="eastAsia"/>
                <w:bCs/>
                <w:szCs w:val="21"/>
                <w:u w:val="single"/>
              </w:rPr>
              <w:t>（选派专业是指项目获批后推荐</w:t>
            </w:r>
            <w:proofErr w:type="gramStart"/>
            <w:r w:rsidRPr="002E3CBF">
              <w:rPr>
                <w:rFonts w:ascii="仿宋" w:eastAsia="仿宋" w:hAnsi="仿宋" w:cs="仿宋" w:hint="eastAsia"/>
                <w:bCs/>
                <w:szCs w:val="21"/>
                <w:u w:val="single"/>
              </w:rPr>
              <w:t>人选赴</w:t>
            </w:r>
            <w:proofErr w:type="gramEnd"/>
            <w:r w:rsidRPr="002E3CBF">
              <w:rPr>
                <w:rFonts w:ascii="仿宋" w:eastAsia="仿宋" w:hAnsi="仿宋" w:cs="仿宋" w:hint="eastAsia"/>
                <w:bCs/>
                <w:szCs w:val="21"/>
                <w:u w:val="single"/>
              </w:rPr>
              <w:t>国外留学单位时拟留学的专业，请根据协议内明确的合作专业方向填写）</w:t>
            </w:r>
          </w:p>
        </w:tc>
      </w:tr>
      <w:tr w:rsidR="00E76E24" w:rsidTr="003C5B5D">
        <w:trPr>
          <w:trHeight w:val="215"/>
        </w:trPr>
        <w:tc>
          <w:tcPr>
            <w:tcW w:w="4448" w:type="dxa"/>
            <w:gridSpan w:val="5"/>
            <w:shd w:val="clear" w:color="auto" w:fill="E7E6E6" w:themeFill="background2"/>
          </w:tcPr>
          <w:p w:rsidR="00E76E24" w:rsidRDefault="00E76E24" w:rsidP="003C5B5D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Cs/>
                <w:sz w:val="28"/>
                <w:szCs w:val="28"/>
              </w:rPr>
              <w:t>选派专业大类</w:t>
            </w:r>
          </w:p>
          <w:p w:rsidR="00E76E24" w:rsidRDefault="00E76E24" w:rsidP="003C5B5D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（如</w:t>
            </w:r>
            <w:r>
              <w:rPr>
                <w:rFonts w:ascii="仿宋" w:eastAsia="仿宋" w:hAnsi="仿宋" w:cs="仿宋"/>
                <w:b/>
                <w:bCs/>
                <w:szCs w:val="21"/>
              </w:rPr>
              <w:t>系统中无该专业请选择相近专业</w:t>
            </w: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）</w:t>
            </w:r>
          </w:p>
        </w:tc>
        <w:tc>
          <w:tcPr>
            <w:tcW w:w="4449" w:type="dxa"/>
            <w:gridSpan w:val="4"/>
            <w:shd w:val="clear" w:color="auto" w:fill="E7E6E6" w:themeFill="background2"/>
          </w:tcPr>
          <w:p w:rsidR="00E76E24" w:rsidRDefault="00E76E24" w:rsidP="003C5B5D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Cs/>
                <w:sz w:val="28"/>
                <w:szCs w:val="28"/>
              </w:rPr>
              <w:t>选派专业小类</w:t>
            </w:r>
          </w:p>
          <w:p w:rsidR="00E76E24" w:rsidRDefault="00E76E24" w:rsidP="003C5B5D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（如</w:t>
            </w:r>
            <w:r>
              <w:rPr>
                <w:rFonts w:ascii="仿宋" w:eastAsia="仿宋" w:hAnsi="仿宋" w:cs="仿宋"/>
                <w:b/>
                <w:bCs/>
                <w:szCs w:val="21"/>
              </w:rPr>
              <w:t>系统中无该专业请选择相近专业</w:t>
            </w: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）</w:t>
            </w:r>
          </w:p>
        </w:tc>
      </w:tr>
      <w:tr w:rsidR="00E76E24" w:rsidTr="003C5B5D">
        <w:trPr>
          <w:trHeight w:val="219"/>
        </w:trPr>
        <w:tc>
          <w:tcPr>
            <w:tcW w:w="4448" w:type="dxa"/>
            <w:gridSpan w:val="5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E76E24" w:rsidRDefault="00E76E24" w:rsidP="003C5B5D">
            <w:pPr>
              <w:adjustRightInd w:val="0"/>
              <w:snapToGrid w:val="0"/>
              <w:rPr>
                <w:rFonts w:ascii="仿宋" w:eastAsia="仿宋" w:hAnsi="仿宋" w:cs="仿宋"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Cs/>
                <w:sz w:val="28"/>
                <w:szCs w:val="28"/>
              </w:rPr>
              <w:t>（需按系统现有的专业大类填写）</w:t>
            </w:r>
          </w:p>
        </w:tc>
        <w:tc>
          <w:tcPr>
            <w:tcW w:w="4449" w:type="dxa"/>
            <w:gridSpan w:val="4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E76E24" w:rsidRDefault="00E76E24" w:rsidP="003C5B5D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8"/>
                <w:szCs w:val="28"/>
              </w:rPr>
            </w:pPr>
            <w:r w:rsidRPr="007647CC">
              <w:rPr>
                <w:rFonts w:ascii="仿宋" w:eastAsia="仿宋" w:hAnsi="仿宋" w:cs="仿宋"/>
                <w:bCs/>
                <w:sz w:val="28"/>
                <w:szCs w:val="28"/>
              </w:rPr>
              <w:t>（</w:t>
            </w:r>
            <w:r w:rsidRPr="007647CC">
              <w:rPr>
                <w:rFonts w:ascii="仿宋" w:eastAsia="仿宋" w:hAnsi="仿宋" w:cs="仿宋" w:hint="eastAsia"/>
                <w:bCs/>
                <w:sz w:val="28"/>
                <w:szCs w:val="28"/>
              </w:rPr>
              <w:t>需按系统现有的专业</w:t>
            </w:r>
            <w:r>
              <w:rPr>
                <w:rFonts w:ascii="仿宋" w:eastAsia="仿宋" w:hAnsi="仿宋" w:cs="仿宋" w:hint="eastAsia"/>
                <w:bCs/>
                <w:sz w:val="28"/>
                <w:szCs w:val="28"/>
              </w:rPr>
              <w:t>小</w:t>
            </w:r>
            <w:r w:rsidRPr="007647CC">
              <w:rPr>
                <w:rFonts w:ascii="仿宋" w:eastAsia="仿宋" w:hAnsi="仿宋" w:cs="仿宋" w:hint="eastAsia"/>
                <w:bCs/>
                <w:sz w:val="28"/>
                <w:szCs w:val="28"/>
              </w:rPr>
              <w:t>类填写）</w:t>
            </w:r>
          </w:p>
        </w:tc>
      </w:tr>
      <w:tr w:rsidR="00E76E24" w:rsidTr="003C5B5D">
        <w:trPr>
          <w:trHeight w:val="219"/>
        </w:trPr>
        <w:tc>
          <w:tcPr>
            <w:tcW w:w="8897" w:type="dxa"/>
            <w:gridSpan w:val="9"/>
            <w:tcBorders>
              <w:bottom w:val="single" w:sz="4" w:space="0" w:color="auto"/>
            </w:tcBorders>
            <w:shd w:val="clear" w:color="auto" w:fill="E7E6E6" w:themeFill="background2"/>
          </w:tcPr>
          <w:p w:rsidR="00E76E24" w:rsidRDefault="00E76E24" w:rsidP="003C5B5D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Cs/>
                <w:sz w:val="28"/>
                <w:szCs w:val="28"/>
              </w:rPr>
              <w:t>留学单位</w:t>
            </w:r>
          </w:p>
          <w:p w:rsidR="00E76E24" w:rsidRDefault="00E76E24" w:rsidP="003C5B5D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8"/>
                <w:szCs w:val="28"/>
              </w:rPr>
            </w:pPr>
            <w:r w:rsidRPr="00E648BC">
              <w:rPr>
                <w:rFonts w:ascii="仿宋" w:eastAsia="仿宋" w:hAnsi="仿宋" w:cs="仿宋" w:hint="eastAsia"/>
                <w:bCs/>
                <w:szCs w:val="21"/>
                <w:u w:val="single"/>
              </w:rPr>
              <w:t>（如合作留学单位超过2所，可继续添加行填写）</w:t>
            </w:r>
          </w:p>
        </w:tc>
      </w:tr>
      <w:tr w:rsidR="00E76E24" w:rsidTr="003C5B5D">
        <w:trPr>
          <w:trHeight w:val="219"/>
        </w:trPr>
        <w:tc>
          <w:tcPr>
            <w:tcW w:w="2943" w:type="dxa"/>
            <w:gridSpan w:val="3"/>
            <w:shd w:val="clear" w:color="auto" w:fill="E7E6E6" w:themeFill="background2"/>
          </w:tcPr>
          <w:p w:rsidR="00E76E24" w:rsidRDefault="00E76E24" w:rsidP="003C5B5D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Cs/>
                <w:sz w:val="28"/>
                <w:szCs w:val="28"/>
              </w:rPr>
              <w:t>留学国别</w:t>
            </w:r>
          </w:p>
        </w:tc>
        <w:tc>
          <w:tcPr>
            <w:tcW w:w="2835" w:type="dxa"/>
            <w:gridSpan w:val="4"/>
            <w:shd w:val="clear" w:color="auto" w:fill="E7E6E6" w:themeFill="background2"/>
          </w:tcPr>
          <w:p w:rsidR="00E76E24" w:rsidRDefault="00E76E24" w:rsidP="003C5B5D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Cs/>
                <w:sz w:val="28"/>
                <w:szCs w:val="28"/>
              </w:rPr>
              <w:t>留学单位（英文）</w:t>
            </w:r>
          </w:p>
        </w:tc>
        <w:tc>
          <w:tcPr>
            <w:tcW w:w="3119" w:type="dxa"/>
            <w:gridSpan w:val="2"/>
            <w:shd w:val="clear" w:color="auto" w:fill="E7E6E6" w:themeFill="background2"/>
          </w:tcPr>
          <w:p w:rsidR="00E76E24" w:rsidRDefault="00E76E24" w:rsidP="003C5B5D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Cs/>
                <w:sz w:val="28"/>
                <w:szCs w:val="28"/>
              </w:rPr>
              <w:t>留学单位（中文）</w:t>
            </w:r>
          </w:p>
        </w:tc>
      </w:tr>
      <w:tr w:rsidR="00E76E24" w:rsidTr="003C5B5D">
        <w:trPr>
          <w:trHeight w:val="219"/>
        </w:trPr>
        <w:tc>
          <w:tcPr>
            <w:tcW w:w="2943" w:type="dxa"/>
            <w:gridSpan w:val="3"/>
            <w:shd w:val="clear" w:color="auto" w:fill="FFFFFF" w:themeFill="background1"/>
            <w:vAlign w:val="center"/>
          </w:tcPr>
          <w:p w:rsidR="00E76E24" w:rsidRDefault="00E76E24" w:rsidP="003C5B5D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8"/>
                <w:szCs w:val="28"/>
              </w:rPr>
            </w:pPr>
          </w:p>
        </w:tc>
        <w:tc>
          <w:tcPr>
            <w:tcW w:w="2835" w:type="dxa"/>
            <w:gridSpan w:val="4"/>
            <w:shd w:val="clear" w:color="auto" w:fill="FFFFFF" w:themeFill="background1"/>
            <w:vAlign w:val="center"/>
          </w:tcPr>
          <w:p w:rsidR="00E76E24" w:rsidRPr="00621E10" w:rsidRDefault="00E76E24" w:rsidP="003C5B5D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18"/>
                <w:szCs w:val="18"/>
              </w:rPr>
            </w:pPr>
            <w:r w:rsidRPr="00621E10">
              <w:rPr>
                <w:rFonts w:ascii="仿宋" w:eastAsia="仿宋" w:hAnsi="仿宋" w:cs="仿宋" w:hint="eastAsia"/>
                <w:bCs/>
                <w:sz w:val="18"/>
                <w:szCs w:val="18"/>
              </w:rPr>
              <w:t>（</w:t>
            </w:r>
            <w:r w:rsidRPr="00621E10">
              <w:rPr>
                <w:rFonts w:ascii="仿宋" w:eastAsia="仿宋" w:hAnsi="仿宋" w:cs="仿宋"/>
                <w:bCs/>
                <w:sz w:val="18"/>
                <w:szCs w:val="18"/>
              </w:rPr>
              <w:t>需按系统现有的</w:t>
            </w:r>
            <w:r>
              <w:rPr>
                <w:rFonts w:ascii="仿宋" w:eastAsia="仿宋" w:hAnsi="仿宋" w:cs="仿宋" w:hint="eastAsia"/>
                <w:bCs/>
                <w:sz w:val="18"/>
                <w:szCs w:val="18"/>
              </w:rPr>
              <w:t>英</w:t>
            </w:r>
            <w:r w:rsidRPr="00621E10">
              <w:rPr>
                <w:rFonts w:ascii="仿宋" w:eastAsia="仿宋" w:hAnsi="仿宋" w:cs="仿宋"/>
                <w:bCs/>
                <w:sz w:val="18"/>
                <w:szCs w:val="18"/>
              </w:rPr>
              <w:t>文填写</w:t>
            </w:r>
            <w:r w:rsidRPr="00621E10">
              <w:rPr>
                <w:rFonts w:ascii="仿宋" w:eastAsia="仿宋" w:hAnsi="仿宋" w:cs="仿宋" w:hint="eastAsia"/>
                <w:bCs/>
                <w:sz w:val="18"/>
                <w:szCs w:val="18"/>
              </w:rPr>
              <w:t>）</w:t>
            </w:r>
          </w:p>
        </w:tc>
        <w:tc>
          <w:tcPr>
            <w:tcW w:w="3119" w:type="dxa"/>
            <w:gridSpan w:val="2"/>
            <w:shd w:val="clear" w:color="auto" w:fill="FFFFFF" w:themeFill="background1"/>
            <w:vAlign w:val="center"/>
          </w:tcPr>
          <w:p w:rsidR="00E76E24" w:rsidRPr="00BE772E" w:rsidRDefault="00E76E24" w:rsidP="003C5B5D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Cs w:val="21"/>
              </w:rPr>
            </w:pPr>
            <w:r w:rsidRPr="00BE772E">
              <w:rPr>
                <w:rFonts w:ascii="仿宋" w:eastAsia="仿宋" w:hAnsi="仿宋" w:cs="仿宋" w:hint="eastAsia"/>
                <w:bCs/>
                <w:szCs w:val="21"/>
              </w:rPr>
              <w:t>（需按系统现有的中文填写）</w:t>
            </w:r>
          </w:p>
        </w:tc>
      </w:tr>
      <w:tr w:rsidR="00E76E24" w:rsidTr="003C5B5D">
        <w:trPr>
          <w:trHeight w:val="219"/>
        </w:trPr>
        <w:tc>
          <w:tcPr>
            <w:tcW w:w="2943" w:type="dxa"/>
            <w:gridSpan w:val="3"/>
            <w:shd w:val="clear" w:color="auto" w:fill="FFFFFF" w:themeFill="background1"/>
            <w:vAlign w:val="center"/>
          </w:tcPr>
          <w:p w:rsidR="00E76E24" w:rsidRDefault="00E76E24" w:rsidP="003C5B5D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8"/>
                <w:szCs w:val="28"/>
              </w:rPr>
            </w:pPr>
          </w:p>
        </w:tc>
        <w:tc>
          <w:tcPr>
            <w:tcW w:w="2835" w:type="dxa"/>
            <w:gridSpan w:val="4"/>
            <w:shd w:val="clear" w:color="auto" w:fill="FFFFFF" w:themeFill="background1"/>
            <w:vAlign w:val="center"/>
          </w:tcPr>
          <w:p w:rsidR="00E76E24" w:rsidRDefault="00E76E24" w:rsidP="003C5B5D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8"/>
                <w:szCs w:val="28"/>
              </w:rPr>
            </w:pPr>
          </w:p>
        </w:tc>
        <w:tc>
          <w:tcPr>
            <w:tcW w:w="3119" w:type="dxa"/>
            <w:gridSpan w:val="2"/>
            <w:shd w:val="clear" w:color="auto" w:fill="FFFFFF" w:themeFill="background1"/>
            <w:vAlign w:val="center"/>
          </w:tcPr>
          <w:p w:rsidR="00E76E24" w:rsidRDefault="00E76E24" w:rsidP="003C5B5D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8"/>
                <w:szCs w:val="28"/>
              </w:rPr>
            </w:pPr>
          </w:p>
        </w:tc>
      </w:tr>
      <w:tr w:rsidR="00E76E24" w:rsidTr="003C5B5D">
        <w:trPr>
          <w:trHeight w:val="221"/>
        </w:trPr>
        <w:tc>
          <w:tcPr>
            <w:tcW w:w="8897" w:type="dxa"/>
            <w:gridSpan w:val="9"/>
            <w:shd w:val="clear" w:color="auto" w:fill="E7E6E6" w:themeFill="background2"/>
            <w:vAlign w:val="center"/>
          </w:tcPr>
          <w:p w:rsidR="00E76E24" w:rsidRDefault="00E76E24" w:rsidP="003C5B5D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Cs/>
                <w:sz w:val="28"/>
                <w:szCs w:val="28"/>
              </w:rPr>
              <w:t>申请学费资助额度</w:t>
            </w:r>
          </w:p>
          <w:p w:rsidR="00E76E24" w:rsidRPr="00234321" w:rsidRDefault="00E76E24" w:rsidP="003C5B5D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18"/>
                <w:szCs w:val="18"/>
              </w:rPr>
            </w:pPr>
            <w:r w:rsidRPr="00234321">
              <w:rPr>
                <w:rFonts w:ascii="仿宋" w:eastAsia="仿宋" w:hAnsi="仿宋" w:cs="仿宋" w:hint="eastAsia"/>
                <w:bCs/>
                <w:sz w:val="18"/>
                <w:szCs w:val="18"/>
              </w:rPr>
              <w:t>（该项目仅可对攻读硕士学位研究生、攻读博士学位研究生提供资助）</w:t>
            </w:r>
          </w:p>
        </w:tc>
      </w:tr>
      <w:tr w:rsidR="00E76E24" w:rsidTr="003C5B5D">
        <w:trPr>
          <w:trHeight w:val="221"/>
        </w:trPr>
        <w:tc>
          <w:tcPr>
            <w:tcW w:w="1779" w:type="dxa"/>
            <w:shd w:val="clear" w:color="auto" w:fill="E7E6E6" w:themeFill="background2"/>
          </w:tcPr>
          <w:p w:rsidR="00E76E24" w:rsidRDefault="00E76E24" w:rsidP="003C5B5D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Cs/>
                <w:sz w:val="28"/>
                <w:szCs w:val="28"/>
              </w:rPr>
              <w:t>留学身份</w:t>
            </w:r>
          </w:p>
        </w:tc>
        <w:tc>
          <w:tcPr>
            <w:tcW w:w="1779" w:type="dxa"/>
            <w:gridSpan w:val="3"/>
            <w:shd w:val="clear" w:color="auto" w:fill="E7E6E6" w:themeFill="background2"/>
          </w:tcPr>
          <w:p w:rsidR="00E76E24" w:rsidRDefault="00E76E24" w:rsidP="003C5B5D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Cs/>
                <w:sz w:val="28"/>
                <w:szCs w:val="28"/>
              </w:rPr>
              <w:t>留学国别</w:t>
            </w:r>
          </w:p>
        </w:tc>
        <w:tc>
          <w:tcPr>
            <w:tcW w:w="1780" w:type="dxa"/>
            <w:gridSpan w:val="2"/>
            <w:shd w:val="clear" w:color="auto" w:fill="E7E6E6" w:themeFill="background2"/>
          </w:tcPr>
          <w:p w:rsidR="00E76E24" w:rsidRDefault="00E76E24" w:rsidP="003C5B5D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Cs/>
                <w:sz w:val="28"/>
                <w:szCs w:val="28"/>
              </w:rPr>
              <w:t>留学单位（英文）</w:t>
            </w:r>
          </w:p>
        </w:tc>
        <w:tc>
          <w:tcPr>
            <w:tcW w:w="1779" w:type="dxa"/>
            <w:gridSpan w:val="2"/>
            <w:shd w:val="clear" w:color="auto" w:fill="E7E6E6" w:themeFill="background2"/>
          </w:tcPr>
          <w:p w:rsidR="00E76E24" w:rsidRDefault="00E76E24" w:rsidP="003C5B5D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Cs/>
                <w:sz w:val="28"/>
                <w:szCs w:val="28"/>
              </w:rPr>
              <w:t>留学单位（中文）</w:t>
            </w:r>
          </w:p>
        </w:tc>
        <w:tc>
          <w:tcPr>
            <w:tcW w:w="1780" w:type="dxa"/>
            <w:shd w:val="clear" w:color="auto" w:fill="E7E6E6" w:themeFill="background2"/>
          </w:tcPr>
          <w:p w:rsidR="00E76E24" w:rsidRDefault="00E76E24" w:rsidP="003C5B5D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Cs/>
                <w:sz w:val="28"/>
                <w:szCs w:val="28"/>
              </w:rPr>
              <w:t>申请资助学费</w:t>
            </w:r>
          </w:p>
        </w:tc>
      </w:tr>
      <w:tr w:rsidR="00E76E24" w:rsidTr="003C5B5D">
        <w:trPr>
          <w:trHeight w:val="221"/>
        </w:trPr>
        <w:tc>
          <w:tcPr>
            <w:tcW w:w="1779" w:type="dxa"/>
            <w:shd w:val="clear" w:color="auto" w:fill="auto"/>
            <w:vAlign w:val="center"/>
          </w:tcPr>
          <w:p w:rsidR="00E76E24" w:rsidRDefault="00E76E24" w:rsidP="003C5B5D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8"/>
                <w:szCs w:val="28"/>
              </w:rPr>
            </w:pPr>
          </w:p>
        </w:tc>
        <w:tc>
          <w:tcPr>
            <w:tcW w:w="1779" w:type="dxa"/>
            <w:gridSpan w:val="3"/>
            <w:shd w:val="clear" w:color="auto" w:fill="auto"/>
            <w:vAlign w:val="center"/>
          </w:tcPr>
          <w:p w:rsidR="00E76E24" w:rsidRDefault="00E76E24" w:rsidP="003C5B5D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8"/>
                <w:szCs w:val="28"/>
              </w:rPr>
            </w:pPr>
          </w:p>
        </w:tc>
        <w:tc>
          <w:tcPr>
            <w:tcW w:w="1780" w:type="dxa"/>
            <w:gridSpan w:val="2"/>
            <w:shd w:val="clear" w:color="auto" w:fill="auto"/>
            <w:vAlign w:val="center"/>
          </w:tcPr>
          <w:p w:rsidR="00E76E24" w:rsidRDefault="00E76E24" w:rsidP="003C5B5D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8"/>
                <w:szCs w:val="28"/>
              </w:rPr>
            </w:pPr>
          </w:p>
        </w:tc>
        <w:tc>
          <w:tcPr>
            <w:tcW w:w="1779" w:type="dxa"/>
            <w:gridSpan w:val="2"/>
            <w:shd w:val="clear" w:color="auto" w:fill="auto"/>
            <w:vAlign w:val="center"/>
          </w:tcPr>
          <w:p w:rsidR="00E76E24" w:rsidRDefault="00E76E24" w:rsidP="003C5B5D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8"/>
                <w:szCs w:val="28"/>
              </w:rPr>
            </w:pPr>
          </w:p>
        </w:tc>
        <w:tc>
          <w:tcPr>
            <w:tcW w:w="1780" w:type="dxa"/>
            <w:shd w:val="clear" w:color="auto" w:fill="auto"/>
            <w:vAlign w:val="center"/>
          </w:tcPr>
          <w:p w:rsidR="00E76E24" w:rsidRPr="00FB0FD6" w:rsidRDefault="00E76E24" w:rsidP="003C5B5D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Cs w:val="21"/>
              </w:rPr>
            </w:pPr>
            <w:r w:rsidRPr="00FB0FD6">
              <w:rPr>
                <w:rFonts w:ascii="仿宋" w:eastAsia="仿宋" w:hAnsi="仿宋" w:cs="仿宋" w:hint="eastAsia"/>
                <w:bCs/>
                <w:szCs w:val="21"/>
              </w:rPr>
              <w:t>（</w:t>
            </w:r>
            <w:r w:rsidRPr="00FB0FD6">
              <w:rPr>
                <w:rFonts w:ascii="仿宋" w:eastAsia="仿宋" w:hAnsi="仿宋" w:cs="仿宋" w:hint="eastAsia"/>
                <w:bCs/>
                <w:szCs w:val="21"/>
                <w:u w:val="single"/>
              </w:rPr>
              <w:t>填写时请明确币种，如3000美元/人/学年</w:t>
            </w:r>
            <w:r w:rsidRPr="00FB0FD6">
              <w:rPr>
                <w:rFonts w:ascii="仿宋" w:eastAsia="仿宋" w:hAnsi="仿宋" w:cs="仿宋" w:hint="eastAsia"/>
                <w:bCs/>
                <w:szCs w:val="21"/>
              </w:rPr>
              <w:t>）</w:t>
            </w:r>
          </w:p>
        </w:tc>
      </w:tr>
      <w:tr w:rsidR="00E76E24" w:rsidTr="003C5B5D">
        <w:trPr>
          <w:trHeight w:val="221"/>
        </w:trPr>
        <w:tc>
          <w:tcPr>
            <w:tcW w:w="1779" w:type="dxa"/>
            <w:shd w:val="clear" w:color="auto" w:fill="auto"/>
            <w:vAlign w:val="center"/>
          </w:tcPr>
          <w:p w:rsidR="00E76E24" w:rsidRDefault="00E76E24" w:rsidP="003C5B5D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8"/>
                <w:szCs w:val="28"/>
              </w:rPr>
            </w:pPr>
          </w:p>
        </w:tc>
        <w:tc>
          <w:tcPr>
            <w:tcW w:w="1779" w:type="dxa"/>
            <w:gridSpan w:val="3"/>
            <w:shd w:val="clear" w:color="auto" w:fill="auto"/>
            <w:vAlign w:val="center"/>
          </w:tcPr>
          <w:p w:rsidR="00E76E24" w:rsidRDefault="00E76E24" w:rsidP="003C5B5D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8"/>
                <w:szCs w:val="28"/>
              </w:rPr>
            </w:pPr>
          </w:p>
        </w:tc>
        <w:tc>
          <w:tcPr>
            <w:tcW w:w="1780" w:type="dxa"/>
            <w:gridSpan w:val="2"/>
            <w:shd w:val="clear" w:color="auto" w:fill="auto"/>
            <w:vAlign w:val="center"/>
          </w:tcPr>
          <w:p w:rsidR="00E76E24" w:rsidRDefault="00E76E24" w:rsidP="003C5B5D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8"/>
                <w:szCs w:val="28"/>
              </w:rPr>
            </w:pPr>
          </w:p>
        </w:tc>
        <w:tc>
          <w:tcPr>
            <w:tcW w:w="1779" w:type="dxa"/>
            <w:gridSpan w:val="2"/>
            <w:shd w:val="clear" w:color="auto" w:fill="auto"/>
            <w:vAlign w:val="center"/>
          </w:tcPr>
          <w:p w:rsidR="00E76E24" w:rsidRDefault="00E76E24" w:rsidP="003C5B5D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8"/>
                <w:szCs w:val="28"/>
              </w:rPr>
            </w:pPr>
          </w:p>
        </w:tc>
        <w:tc>
          <w:tcPr>
            <w:tcW w:w="1780" w:type="dxa"/>
            <w:shd w:val="clear" w:color="auto" w:fill="auto"/>
            <w:vAlign w:val="center"/>
          </w:tcPr>
          <w:p w:rsidR="00E76E24" w:rsidRPr="00FB0FD6" w:rsidRDefault="00E76E24" w:rsidP="003C5B5D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Cs w:val="21"/>
              </w:rPr>
            </w:pPr>
          </w:p>
        </w:tc>
      </w:tr>
    </w:tbl>
    <w:p w:rsidR="00E76E24" w:rsidRDefault="00E76E24" w:rsidP="00E76E24">
      <w:pPr>
        <w:tabs>
          <w:tab w:val="left" w:pos="480"/>
        </w:tabs>
        <w:spacing w:line="360" w:lineRule="auto"/>
        <w:ind w:right="567"/>
        <w:rPr>
          <w:rFonts w:ascii="仿宋" w:eastAsia="仿宋" w:hAnsi="仿宋" w:cs="仿宋"/>
          <w:b/>
          <w:bCs/>
          <w:sz w:val="28"/>
          <w:szCs w:val="28"/>
        </w:rPr>
      </w:pPr>
    </w:p>
    <w:p w:rsidR="00E76E24" w:rsidRDefault="00E76E24" w:rsidP="00E76E24">
      <w:pPr>
        <w:tabs>
          <w:tab w:val="left" w:pos="480"/>
        </w:tabs>
        <w:spacing w:line="360" w:lineRule="auto"/>
        <w:ind w:right="567"/>
        <w:rPr>
          <w:rFonts w:ascii="仿宋" w:eastAsia="仿宋" w:hAnsi="仿宋" w:cs="仿宋"/>
          <w:b/>
          <w:bCs/>
          <w:sz w:val="28"/>
          <w:szCs w:val="28"/>
        </w:rPr>
      </w:pPr>
    </w:p>
    <w:p w:rsidR="00E76E24" w:rsidRDefault="00E76E24" w:rsidP="00E76E24">
      <w:pPr>
        <w:tabs>
          <w:tab w:val="left" w:pos="480"/>
        </w:tabs>
        <w:spacing w:line="360" w:lineRule="auto"/>
        <w:ind w:right="567"/>
        <w:rPr>
          <w:rFonts w:ascii="仿宋" w:eastAsia="仿宋" w:hAnsi="仿宋" w:cs="仿宋"/>
          <w:b/>
          <w:bCs/>
          <w:sz w:val="28"/>
          <w:szCs w:val="28"/>
        </w:rPr>
      </w:pPr>
    </w:p>
    <w:p w:rsidR="00E76E24" w:rsidRDefault="00E76E24" w:rsidP="00E76E24">
      <w:pPr>
        <w:tabs>
          <w:tab w:val="left" w:pos="480"/>
        </w:tabs>
        <w:spacing w:line="360" w:lineRule="auto"/>
        <w:ind w:right="567"/>
        <w:rPr>
          <w:rFonts w:ascii="仿宋" w:eastAsia="仿宋" w:hAnsi="仿宋" w:cs="仿宋"/>
          <w:b/>
          <w:bCs/>
          <w:sz w:val="28"/>
          <w:szCs w:val="28"/>
        </w:rPr>
      </w:pPr>
    </w:p>
    <w:p w:rsidR="00E76E24" w:rsidRDefault="00E76E24" w:rsidP="00E76E24">
      <w:pPr>
        <w:tabs>
          <w:tab w:val="left" w:pos="480"/>
        </w:tabs>
        <w:spacing w:line="360" w:lineRule="auto"/>
        <w:ind w:right="567"/>
        <w:rPr>
          <w:rFonts w:ascii="仿宋" w:eastAsia="仿宋" w:hAnsi="仿宋" w:cs="仿宋"/>
          <w:b/>
          <w:bCs/>
          <w:sz w:val="28"/>
          <w:szCs w:val="28"/>
        </w:rPr>
      </w:pPr>
    </w:p>
    <w:p w:rsidR="00E76E24" w:rsidRDefault="00E76E24" w:rsidP="00E76E24">
      <w:pPr>
        <w:pStyle w:val="a7"/>
        <w:keepNext/>
        <w:spacing w:line="240" w:lineRule="auto"/>
        <w:ind w:firstLineChars="0" w:firstLine="0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lastRenderedPageBreak/>
        <w:t>二、项目简介</w:t>
      </w:r>
    </w:p>
    <w:tbl>
      <w:tblPr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6662"/>
      </w:tblGrid>
      <w:tr w:rsidR="00E76E24" w:rsidTr="003C5B5D">
        <w:trPr>
          <w:trHeight w:val="4008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E76E24" w:rsidRDefault="00E76E24" w:rsidP="003C5B5D">
            <w:pPr>
              <w:pStyle w:val="a7"/>
              <w:spacing w:line="240" w:lineRule="auto"/>
              <w:ind w:firstLineChars="0" w:firstLine="0"/>
              <w:jc w:val="center"/>
              <w:rPr>
                <w:rFonts w:ascii="仿宋" w:eastAsia="仿宋" w:hAnsi="仿宋" w:cs="仿宋"/>
                <w:b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szCs w:val="28"/>
              </w:rPr>
              <w:t>培养目标</w:t>
            </w:r>
          </w:p>
          <w:p w:rsidR="00E76E24" w:rsidRDefault="00E76E24" w:rsidP="003C5B5D">
            <w:pPr>
              <w:pStyle w:val="a7"/>
              <w:spacing w:line="240" w:lineRule="auto"/>
              <w:ind w:firstLineChars="0" w:firstLine="0"/>
              <w:jc w:val="center"/>
              <w:rPr>
                <w:rFonts w:ascii="仿宋" w:eastAsia="仿宋" w:hAnsi="仿宋" w:cs="仿宋"/>
                <w:szCs w:val="28"/>
              </w:rPr>
            </w:pPr>
            <w:r>
              <w:rPr>
                <w:rFonts w:ascii="仿宋" w:eastAsia="仿宋" w:hAnsi="仿宋" w:cs="仿宋" w:hint="eastAsia"/>
                <w:szCs w:val="28"/>
              </w:rPr>
              <w:t>(通过国际合作，为哪些行业、领域或部门培养何种特定人才)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E24" w:rsidRDefault="00E76E24" w:rsidP="003C5B5D">
            <w:pPr>
              <w:pStyle w:val="a7"/>
              <w:spacing w:line="240" w:lineRule="auto"/>
              <w:ind w:firstLineChars="0" w:firstLine="0"/>
              <w:rPr>
                <w:rFonts w:ascii="仿宋" w:eastAsia="仿宋" w:hAnsi="仿宋" w:cs="仿宋"/>
                <w:b/>
                <w:bCs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8"/>
              </w:rPr>
              <w:t>2000字</w:t>
            </w:r>
            <w:r>
              <w:rPr>
                <w:rFonts w:ascii="仿宋" w:eastAsia="仿宋" w:hAnsi="仿宋" w:cs="仿宋"/>
                <w:b/>
                <w:bCs/>
                <w:szCs w:val="28"/>
              </w:rPr>
              <w:t>以内</w:t>
            </w:r>
          </w:p>
        </w:tc>
      </w:tr>
      <w:tr w:rsidR="00E76E24" w:rsidTr="003C5B5D">
        <w:trPr>
          <w:trHeight w:val="932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E76E24" w:rsidRDefault="00E76E24" w:rsidP="003C5B5D">
            <w:pPr>
              <w:pStyle w:val="a7"/>
              <w:spacing w:line="240" w:lineRule="auto"/>
              <w:ind w:firstLineChars="0" w:firstLine="0"/>
              <w:jc w:val="center"/>
              <w:rPr>
                <w:rFonts w:ascii="仿宋" w:eastAsia="仿宋" w:hAnsi="仿宋" w:cs="仿宋"/>
                <w:b/>
                <w:szCs w:val="28"/>
              </w:rPr>
            </w:pPr>
            <w:r w:rsidRPr="00AC5CD9">
              <w:rPr>
                <w:rFonts w:ascii="仿宋" w:eastAsia="仿宋" w:hAnsi="仿宋" w:cs="仿宋" w:hint="eastAsia"/>
                <w:b/>
                <w:bCs/>
                <w:szCs w:val="28"/>
              </w:rPr>
              <w:t>协议</w:t>
            </w:r>
            <w:r w:rsidRPr="00AC5CD9">
              <w:rPr>
                <w:rFonts w:ascii="仿宋" w:eastAsia="仿宋" w:hAnsi="仿宋" w:cs="仿宋"/>
                <w:b/>
                <w:bCs/>
                <w:szCs w:val="28"/>
              </w:rPr>
              <w:t>规定是否获国外院校学位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E24" w:rsidRDefault="00E76E24" w:rsidP="003C5B5D">
            <w:pPr>
              <w:pStyle w:val="a7"/>
              <w:spacing w:line="240" w:lineRule="auto"/>
              <w:ind w:firstLineChars="0" w:firstLine="0"/>
              <w:rPr>
                <w:rFonts w:ascii="仿宋" w:eastAsia="仿宋" w:hAnsi="仿宋" w:cs="仿宋"/>
                <w:b/>
                <w:bCs/>
                <w:szCs w:val="28"/>
              </w:rPr>
            </w:pPr>
          </w:p>
        </w:tc>
      </w:tr>
      <w:tr w:rsidR="00E76E24" w:rsidTr="003C5B5D">
        <w:trPr>
          <w:trHeight w:val="1040"/>
        </w:trPr>
        <w:tc>
          <w:tcPr>
            <w:tcW w:w="2235" w:type="dxa"/>
            <w:tcBorders>
              <w:left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E76E24" w:rsidRPr="003C4F59" w:rsidRDefault="00E76E24" w:rsidP="003C5B5D">
            <w:pPr>
              <w:pStyle w:val="a7"/>
              <w:ind w:firstLine="562"/>
              <w:rPr>
                <w:rFonts w:ascii="仿宋" w:eastAsia="仿宋" w:hAnsi="仿宋" w:cs="仿宋"/>
                <w:b/>
                <w:szCs w:val="28"/>
              </w:rPr>
            </w:pPr>
            <w:r w:rsidRPr="003C4F59">
              <w:rPr>
                <w:rFonts w:ascii="仿宋" w:eastAsia="仿宋" w:hAnsi="仿宋" w:cs="仿宋" w:hint="eastAsia"/>
                <w:b/>
                <w:szCs w:val="28"/>
              </w:rPr>
              <w:t>培养模式</w:t>
            </w:r>
          </w:p>
          <w:p w:rsidR="00E76E24" w:rsidRPr="003C4F59" w:rsidRDefault="00E76E24" w:rsidP="003C5B5D">
            <w:pPr>
              <w:pStyle w:val="a7"/>
              <w:spacing w:line="240" w:lineRule="auto"/>
              <w:ind w:firstLineChars="0" w:firstLine="0"/>
              <w:jc w:val="center"/>
              <w:rPr>
                <w:rFonts w:ascii="仿宋" w:eastAsia="仿宋" w:hAnsi="仿宋" w:cs="仿宋"/>
                <w:szCs w:val="28"/>
              </w:rPr>
            </w:pPr>
            <w:r w:rsidRPr="003C4F59">
              <w:rPr>
                <w:rFonts w:ascii="仿宋" w:eastAsia="仿宋" w:hAnsi="仿宋" w:cs="仿宋" w:hint="eastAsia"/>
                <w:szCs w:val="28"/>
              </w:rPr>
              <w:t>(创新点)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E24" w:rsidRPr="005E2386" w:rsidRDefault="00E76E24" w:rsidP="003C5B5D">
            <w:pPr>
              <w:pStyle w:val="a7"/>
              <w:spacing w:line="240" w:lineRule="auto"/>
              <w:ind w:firstLineChars="0" w:firstLine="0"/>
              <w:rPr>
                <w:rFonts w:ascii="仿宋" w:eastAsia="仿宋" w:hAnsi="仿宋" w:cs="仿宋"/>
                <w:bCs/>
                <w:szCs w:val="28"/>
              </w:rPr>
            </w:pPr>
            <w:r w:rsidRPr="005E2386">
              <w:rPr>
                <w:rFonts w:ascii="仿宋" w:eastAsia="仿宋" w:hAnsi="仿宋" w:cs="仿宋" w:hint="eastAsia"/>
                <w:bCs/>
                <w:szCs w:val="28"/>
              </w:rPr>
              <w:t>（此项为非必填项，可填“无”）</w:t>
            </w:r>
          </w:p>
        </w:tc>
      </w:tr>
      <w:tr w:rsidR="00E76E24" w:rsidTr="003C5B5D">
        <w:trPr>
          <w:trHeight w:val="1040"/>
        </w:trPr>
        <w:tc>
          <w:tcPr>
            <w:tcW w:w="2235" w:type="dxa"/>
            <w:tcBorders>
              <w:left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E76E24" w:rsidRDefault="00E76E24" w:rsidP="003C5B5D">
            <w:pPr>
              <w:pStyle w:val="a7"/>
              <w:spacing w:line="240" w:lineRule="auto"/>
              <w:ind w:firstLineChars="0" w:firstLine="0"/>
              <w:jc w:val="center"/>
              <w:rPr>
                <w:rFonts w:ascii="仿宋" w:eastAsia="仿宋" w:hAnsi="仿宋" w:cs="仿宋"/>
                <w:b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szCs w:val="28"/>
              </w:rPr>
              <w:t>培养模式</w:t>
            </w:r>
          </w:p>
          <w:p w:rsidR="00E76E24" w:rsidRDefault="00E76E24" w:rsidP="003C5B5D">
            <w:pPr>
              <w:pStyle w:val="a7"/>
              <w:spacing w:line="240" w:lineRule="auto"/>
              <w:ind w:firstLineChars="0" w:firstLine="0"/>
              <w:jc w:val="center"/>
              <w:rPr>
                <w:rFonts w:ascii="仿宋" w:eastAsia="仿宋" w:hAnsi="仿宋" w:cs="仿宋"/>
                <w:b/>
                <w:szCs w:val="28"/>
              </w:rPr>
            </w:pPr>
            <w:r>
              <w:rPr>
                <w:rFonts w:ascii="仿宋" w:eastAsia="仿宋" w:hAnsi="仿宋" w:cs="仿宋" w:hint="eastAsia"/>
                <w:szCs w:val="28"/>
              </w:rPr>
              <w:t>(合作模式)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E24" w:rsidRDefault="00E76E24" w:rsidP="003C5B5D">
            <w:pPr>
              <w:pStyle w:val="a7"/>
              <w:spacing w:line="240" w:lineRule="auto"/>
              <w:ind w:firstLineChars="0" w:firstLine="0"/>
              <w:rPr>
                <w:rFonts w:ascii="仿宋" w:eastAsia="仿宋" w:hAnsi="仿宋" w:cs="仿宋"/>
                <w:b/>
                <w:bCs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8"/>
              </w:rPr>
              <w:t>1500字</w:t>
            </w:r>
            <w:r>
              <w:rPr>
                <w:rFonts w:ascii="仿宋" w:eastAsia="仿宋" w:hAnsi="仿宋" w:cs="仿宋"/>
                <w:b/>
                <w:bCs/>
                <w:szCs w:val="28"/>
              </w:rPr>
              <w:t>以内</w:t>
            </w:r>
          </w:p>
        </w:tc>
      </w:tr>
      <w:tr w:rsidR="00E76E24" w:rsidTr="003C5B5D">
        <w:trPr>
          <w:trHeight w:val="876"/>
        </w:trPr>
        <w:tc>
          <w:tcPr>
            <w:tcW w:w="22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E76E24" w:rsidRDefault="00E76E24" w:rsidP="003C5B5D">
            <w:pPr>
              <w:pStyle w:val="a7"/>
              <w:spacing w:line="240" w:lineRule="auto"/>
              <w:ind w:firstLineChars="0" w:firstLine="0"/>
              <w:jc w:val="center"/>
              <w:rPr>
                <w:rFonts w:ascii="仿宋" w:eastAsia="仿宋" w:hAnsi="仿宋" w:cs="仿宋"/>
                <w:b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szCs w:val="28"/>
              </w:rPr>
              <w:t>培养模式</w:t>
            </w:r>
          </w:p>
          <w:p w:rsidR="00E76E24" w:rsidRDefault="00E76E24" w:rsidP="003C5B5D">
            <w:pPr>
              <w:pStyle w:val="a7"/>
              <w:spacing w:line="240" w:lineRule="auto"/>
              <w:ind w:firstLineChars="0" w:firstLine="0"/>
              <w:jc w:val="center"/>
              <w:rPr>
                <w:rFonts w:ascii="仿宋" w:eastAsia="仿宋" w:hAnsi="仿宋" w:cs="仿宋"/>
                <w:b/>
                <w:szCs w:val="28"/>
              </w:rPr>
            </w:pPr>
            <w:r>
              <w:rPr>
                <w:rFonts w:ascii="仿宋" w:eastAsia="仿宋" w:hAnsi="仿宋" w:cs="仿宋" w:hint="eastAsia"/>
                <w:szCs w:val="28"/>
              </w:rPr>
              <w:t>(课程设计)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E24" w:rsidRDefault="00E76E24" w:rsidP="003C5B5D">
            <w:pPr>
              <w:pStyle w:val="a7"/>
              <w:spacing w:line="240" w:lineRule="auto"/>
              <w:ind w:firstLineChars="0" w:firstLine="0"/>
              <w:rPr>
                <w:rFonts w:ascii="仿宋" w:eastAsia="仿宋" w:hAnsi="仿宋" w:cs="仿宋"/>
                <w:b/>
                <w:bCs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8"/>
              </w:rPr>
              <w:t>1500字</w:t>
            </w:r>
            <w:r>
              <w:rPr>
                <w:rFonts w:ascii="仿宋" w:eastAsia="仿宋" w:hAnsi="仿宋" w:cs="仿宋"/>
                <w:b/>
                <w:bCs/>
                <w:szCs w:val="28"/>
              </w:rPr>
              <w:t>以内</w:t>
            </w:r>
          </w:p>
        </w:tc>
      </w:tr>
      <w:tr w:rsidR="00E76E24" w:rsidTr="003C5B5D">
        <w:trPr>
          <w:trHeight w:val="3727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E76E24" w:rsidRDefault="00E76E24" w:rsidP="003C5B5D">
            <w:pPr>
              <w:pStyle w:val="a7"/>
              <w:spacing w:line="240" w:lineRule="auto"/>
              <w:ind w:firstLineChars="0" w:firstLine="0"/>
              <w:jc w:val="center"/>
              <w:rPr>
                <w:rFonts w:ascii="仿宋" w:eastAsia="仿宋" w:hAnsi="仿宋" w:cs="仿宋"/>
                <w:b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szCs w:val="28"/>
              </w:rPr>
              <w:t>项目必要性</w:t>
            </w:r>
          </w:p>
          <w:p w:rsidR="00E76E24" w:rsidRDefault="00E76E24" w:rsidP="003C5B5D">
            <w:pPr>
              <w:pStyle w:val="a7"/>
              <w:spacing w:line="240" w:lineRule="auto"/>
              <w:ind w:firstLineChars="0" w:firstLine="0"/>
              <w:jc w:val="center"/>
              <w:rPr>
                <w:rFonts w:ascii="仿宋" w:eastAsia="仿宋" w:hAnsi="仿宋" w:cs="仿宋"/>
                <w:szCs w:val="28"/>
              </w:rPr>
            </w:pPr>
            <w:r>
              <w:rPr>
                <w:rFonts w:ascii="仿宋" w:eastAsia="仿宋" w:hAnsi="仿宋" w:cs="仿宋" w:hint="eastAsia"/>
                <w:szCs w:val="28"/>
              </w:rPr>
              <w:t>(问题导向；与国家战略、高精尖缺、双一流建设等方面的结合度)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E24" w:rsidRDefault="00E76E24" w:rsidP="003C5B5D">
            <w:pPr>
              <w:pStyle w:val="a7"/>
              <w:spacing w:line="240" w:lineRule="auto"/>
              <w:ind w:firstLineChars="0" w:firstLine="0"/>
              <w:rPr>
                <w:rFonts w:ascii="仿宋" w:eastAsia="仿宋" w:hAnsi="仿宋" w:cs="仿宋"/>
                <w:b/>
                <w:bCs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8"/>
              </w:rPr>
              <w:t>2000字</w:t>
            </w:r>
            <w:r>
              <w:rPr>
                <w:rFonts w:ascii="仿宋" w:eastAsia="仿宋" w:hAnsi="仿宋" w:cs="仿宋"/>
                <w:b/>
                <w:bCs/>
                <w:szCs w:val="28"/>
              </w:rPr>
              <w:t>以内</w:t>
            </w:r>
          </w:p>
        </w:tc>
      </w:tr>
      <w:tr w:rsidR="00E76E24" w:rsidTr="003C5B5D">
        <w:trPr>
          <w:trHeight w:val="2259"/>
        </w:trPr>
        <w:tc>
          <w:tcPr>
            <w:tcW w:w="2235" w:type="dxa"/>
            <w:shd w:val="clear" w:color="auto" w:fill="E7E6E6" w:themeFill="background2"/>
            <w:vAlign w:val="center"/>
          </w:tcPr>
          <w:p w:rsidR="00E76E24" w:rsidRDefault="00E76E24" w:rsidP="003C5B5D">
            <w:pPr>
              <w:pStyle w:val="a7"/>
              <w:spacing w:line="240" w:lineRule="auto"/>
              <w:ind w:firstLineChars="0" w:firstLine="0"/>
              <w:jc w:val="center"/>
              <w:rPr>
                <w:rFonts w:ascii="仿宋" w:eastAsia="仿宋" w:hAnsi="仿宋" w:cs="仿宋"/>
                <w:b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szCs w:val="28"/>
              </w:rPr>
              <w:t>项目可行性</w:t>
            </w:r>
          </w:p>
          <w:p w:rsidR="00E76E24" w:rsidRDefault="00E76E24" w:rsidP="003C5B5D">
            <w:pPr>
              <w:pStyle w:val="a7"/>
              <w:spacing w:line="240" w:lineRule="auto"/>
              <w:ind w:firstLineChars="0" w:firstLine="0"/>
              <w:jc w:val="center"/>
              <w:rPr>
                <w:rFonts w:ascii="仿宋" w:eastAsia="仿宋" w:hAnsi="仿宋" w:cs="仿宋"/>
                <w:szCs w:val="28"/>
              </w:rPr>
            </w:pPr>
            <w:r>
              <w:rPr>
                <w:rFonts w:ascii="仿宋" w:eastAsia="仿宋" w:hAnsi="仿宋" w:cs="仿宋" w:hint="eastAsia"/>
                <w:szCs w:val="28"/>
              </w:rPr>
              <w:t>(人才合作培养基础、近年执行情况等)</w:t>
            </w:r>
          </w:p>
        </w:tc>
        <w:tc>
          <w:tcPr>
            <w:tcW w:w="6662" w:type="dxa"/>
            <w:vAlign w:val="center"/>
          </w:tcPr>
          <w:p w:rsidR="00E76E24" w:rsidRDefault="00E76E24" w:rsidP="003C5B5D">
            <w:pPr>
              <w:pStyle w:val="a7"/>
              <w:spacing w:line="240" w:lineRule="auto"/>
              <w:ind w:firstLineChars="0" w:firstLine="0"/>
              <w:rPr>
                <w:rFonts w:ascii="仿宋" w:eastAsia="仿宋" w:hAnsi="仿宋" w:cs="仿宋"/>
                <w:b/>
                <w:bCs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8"/>
              </w:rPr>
              <w:t>2000字</w:t>
            </w:r>
            <w:r>
              <w:rPr>
                <w:rFonts w:ascii="仿宋" w:eastAsia="仿宋" w:hAnsi="仿宋" w:cs="仿宋"/>
                <w:b/>
                <w:bCs/>
                <w:szCs w:val="28"/>
              </w:rPr>
              <w:t>以内</w:t>
            </w:r>
          </w:p>
        </w:tc>
      </w:tr>
      <w:tr w:rsidR="00E76E24" w:rsidTr="003C5B5D">
        <w:trPr>
          <w:trHeight w:val="1051"/>
        </w:trPr>
        <w:tc>
          <w:tcPr>
            <w:tcW w:w="2235" w:type="dxa"/>
            <w:shd w:val="clear" w:color="auto" w:fill="E7E6E6" w:themeFill="background2"/>
            <w:vAlign w:val="center"/>
          </w:tcPr>
          <w:p w:rsidR="00E76E24" w:rsidRDefault="00E76E24" w:rsidP="003C5B5D">
            <w:pPr>
              <w:pStyle w:val="a7"/>
              <w:spacing w:line="400" w:lineRule="exact"/>
              <w:ind w:firstLineChars="0" w:firstLine="0"/>
              <w:jc w:val="center"/>
              <w:rPr>
                <w:rFonts w:ascii="仿宋" w:eastAsia="仿宋" w:hAnsi="仿宋" w:cs="仿宋"/>
                <w:b/>
                <w:bCs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8"/>
              </w:rPr>
              <w:lastRenderedPageBreak/>
              <w:t>项目管理</w:t>
            </w:r>
          </w:p>
          <w:p w:rsidR="00E76E24" w:rsidRDefault="00E76E24" w:rsidP="003C5B5D">
            <w:pPr>
              <w:pStyle w:val="a7"/>
              <w:spacing w:line="240" w:lineRule="auto"/>
              <w:ind w:firstLineChars="0" w:firstLine="0"/>
              <w:jc w:val="center"/>
              <w:rPr>
                <w:rFonts w:ascii="仿宋" w:eastAsia="仿宋" w:hAnsi="仿宋" w:cs="仿宋"/>
                <w:szCs w:val="28"/>
              </w:rPr>
            </w:pPr>
            <w:r>
              <w:rPr>
                <w:rFonts w:ascii="仿宋" w:eastAsia="仿宋" w:hAnsi="仿宋" w:cs="仿宋" w:hint="eastAsia"/>
                <w:bCs/>
                <w:szCs w:val="28"/>
              </w:rPr>
              <w:t>(选/派/管/回/用机制及办法)</w:t>
            </w:r>
          </w:p>
        </w:tc>
        <w:tc>
          <w:tcPr>
            <w:tcW w:w="6662" w:type="dxa"/>
            <w:vAlign w:val="center"/>
          </w:tcPr>
          <w:p w:rsidR="00E76E24" w:rsidRDefault="00E76E24" w:rsidP="003C5B5D">
            <w:pPr>
              <w:pStyle w:val="a7"/>
              <w:spacing w:line="240" w:lineRule="auto"/>
              <w:ind w:firstLineChars="0" w:firstLine="0"/>
              <w:rPr>
                <w:rFonts w:ascii="仿宋" w:eastAsia="仿宋" w:hAnsi="仿宋" w:cs="仿宋"/>
                <w:b/>
                <w:bCs/>
                <w:szCs w:val="28"/>
              </w:rPr>
            </w:pPr>
            <w:r>
              <w:rPr>
                <w:rFonts w:ascii="仿宋" w:eastAsia="仿宋" w:hAnsi="仿宋" w:cs="仿宋"/>
                <w:b/>
                <w:bCs/>
                <w:szCs w:val="28"/>
              </w:rPr>
              <w:t>2000</w:t>
            </w:r>
            <w:r>
              <w:rPr>
                <w:rFonts w:ascii="仿宋" w:eastAsia="仿宋" w:hAnsi="仿宋" w:cs="仿宋" w:hint="eastAsia"/>
                <w:b/>
                <w:bCs/>
                <w:szCs w:val="28"/>
              </w:rPr>
              <w:t>字</w:t>
            </w:r>
            <w:r>
              <w:rPr>
                <w:rFonts w:ascii="仿宋" w:eastAsia="仿宋" w:hAnsi="仿宋" w:cs="仿宋"/>
                <w:b/>
                <w:bCs/>
                <w:szCs w:val="28"/>
              </w:rPr>
              <w:t>以内</w:t>
            </w:r>
          </w:p>
        </w:tc>
      </w:tr>
      <w:tr w:rsidR="00E76E24" w:rsidTr="003C5B5D">
        <w:trPr>
          <w:trHeight w:val="1051"/>
        </w:trPr>
        <w:tc>
          <w:tcPr>
            <w:tcW w:w="2235" w:type="dxa"/>
            <w:shd w:val="clear" w:color="auto" w:fill="E7E6E6" w:themeFill="background2"/>
            <w:vAlign w:val="center"/>
          </w:tcPr>
          <w:p w:rsidR="00E76E24" w:rsidRPr="00255F29" w:rsidRDefault="00E76E24" w:rsidP="003C5B5D">
            <w:pPr>
              <w:pStyle w:val="a7"/>
              <w:ind w:firstLine="562"/>
              <w:rPr>
                <w:rFonts w:ascii="仿宋" w:eastAsia="仿宋" w:hAnsi="仿宋" w:cs="仿宋"/>
                <w:b/>
                <w:bCs/>
                <w:szCs w:val="28"/>
              </w:rPr>
            </w:pPr>
            <w:r w:rsidRPr="00255F29">
              <w:rPr>
                <w:rFonts w:ascii="仿宋" w:eastAsia="仿宋" w:hAnsi="仿宋" w:cs="仿宋" w:hint="eastAsia"/>
                <w:b/>
                <w:bCs/>
                <w:szCs w:val="28"/>
              </w:rPr>
              <w:t>项目管理</w:t>
            </w:r>
          </w:p>
          <w:p w:rsidR="00E76E24" w:rsidRPr="00255F29" w:rsidRDefault="00E76E24" w:rsidP="003C5B5D">
            <w:pPr>
              <w:pStyle w:val="a7"/>
              <w:spacing w:line="400" w:lineRule="exact"/>
              <w:ind w:firstLineChars="0" w:firstLine="0"/>
              <w:jc w:val="center"/>
              <w:rPr>
                <w:rFonts w:ascii="仿宋" w:eastAsia="仿宋" w:hAnsi="仿宋" w:cs="仿宋"/>
                <w:bCs/>
                <w:szCs w:val="28"/>
              </w:rPr>
            </w:pPr>
            <w:r w:rsidRPr="00255F29">
              <w:rPr>
                <w:rFonts w:ascii="仿宋" w:eastAsia="仿宋" w:hAnsi="仿宋" w:cs="仿宋" w:hint="eastAsia"/>
                <w:bCs/>
                <w:szCs w:val="28"/>
              </w:rPr>
              <w:t>(其它经费来源或经费分担模式)</w:t>
            </w:r>
          </w:p>
        </w:tc>
        <w:tc>
          <w:tcPr>
            <w:tcW w:w="6662" w:type="dxa"/>
            <w:vAlign w:val="center"/>
          </w:tcPr>
          <w:p w:rsidR="00E76E24" w:rsidRDefault="00E76E24" w:rsidP="003C5B5D">
            <w:pPr>
              <w:pStyle w:val="a7"/>
              <w:spacing w:line="240" w:lineRule="auto"/>
              <w:ind w:firstLineChars="0" w:firstLine="0"/>
              <w:rPr>
                <w:rFonts w:ascii="仿宋" w:eastAsia="仿宋" w:hAnsi="仿宋" w:cs="仿宋"/>
                <w:b/>
                <w:bCs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8"/>
              </w:rPr>
              <w:t>1500字以内</w:t>
            </w:r>
          </w:p>
        </w:tc>
      </w:tr>
      <w:tr w:rsidR="00E76E24" w:rsidTr="003C5B5D">
        <w:trPr>
          <w:trHeight w:val="2931"/>
        </w:trPr>
        <w:tc>
          <w:tcPr>
            <w:tcW w:w="2235" w:type="dxa"/>
            <w:shd w:val="clear" w:color="auto" w:fill="E7E6E6" w:themeFill="background2"/>
            <w:vAlign w:val="center"/>
          </w:tcPr>
          <w:p w:rsidR="00E76E24" w:rsidRDefault="00E76E24" w:rsidP="003C5B5D">
            <w:pPr>
              <w:pStyle w:val="a7"/>
              <w:spacing w:line="240" w:lineRule="auto"/>
              <w:ind w:firstLineChars="0" w:firstLine="0"/>
              <w:jc w:val="center"/>
              <w:rPr>
                <w:rFonts w:ascii="仿宋" w:eastAsia="仿宋" w:hAnsi="仿宋" w:cs="仿宋"/>
                <w:b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szCs w:val="28"/>
              </w:rPr>
              <w:t>与外方合作情况</w:t>
            </w:r>
          </w:p>
          <w:p w:rsidR="00E76E24" w:rsidRDefault="00E76E24" w:rsidP="003C5B5D">
            <w:pPr>
              <w:pStyle w:val="a7"/>
              <w:spacing w:line="240" w:lineRule="auto"/>
              <w:ind w:firstLineChars="0" w:firstLine="0"/>
              <w:jc w:val="center"/>
              <w:rPr>
                <w:rFonts w:ascii="仿宋" w:eastAsia="仿宋" w:hAnsi="仿宋" w:cs="仿宋"/>
                <w:b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szCs w:val="28"/>
              </w:rPr>
              <w:t>前期成果</w:t>
            </w:r>
          </w:p>
          <w:p w:rsidR="00E76E24" w:rsidRDefault="00E76E24" w:rsidP="003C5B5D">
            <w:pPr>
              <w:pStyle w:val="a7"/>
              <w:spacing w:line="240" w:lineRule="auto"/>
              <w:ind w:firstLineChars="0" w:firstLine="0"/>
              <w:jc w:val="center"/>
              <w:rPr>
                <w:rFonts w:ascii="仿宋" w:eastAsia="仿宋" w:hAnsi="仿宋" w:cs="仿宋"/>
                <w:szCs w:val="28"/>
              </w:rPr>
            </w:pPr>
            <w:r>
              <w:rPr>
                <w:rFonts w:ascii="仿宋" w:eastAsia="仿宋" w:hAnsi="仿宋" w:cs="仿宋" w:hint="eastAsia"/>
                <w:szCs w:val="28"/>
              </w:rPr>
              <w:t>(近五年双方在合作领域取得的重要科研成果或人才培养成果)</w:t>
            </w:r>
          </w:p>
        </w:tc>
        <w:tc>
          <w:tcPr>
            <w:tcW w:w="6662" w:type="dxa"/>
            <w:vAlign w:val="center"/>
          </w:tcPr>
          <w:p w:rsidR="00E76E24" w:rsidRDefault="00E76E24" w:rsidP="003C5B5D">
            <w:pPr>
              <w:pStyle w:val="a7"/>
              <w:spacing w:line="240" w:lineRule="auto"/>
              <w:ind w:firstLineChars="0" w:firstLine="0"/>
              <w:rPr>
                <w:rFonts w:ascii="仿宋" w:eastAsia="仿宋" w:hAnsi="仿宋" w:cs="仿宋"/>
                <w:b/>
                <w:bCs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8"/>
              </w:rPr>
              <w:t>1500字</w:t>
            </w:r>
            <w:r>
              <w:rPr>
                <w:rFonts w:ascii="仿宋" w:eastAsia="仿宋" w:hAnsi="仿宋" w:cs="仿宋"/>
                <w:b/>
                <w:bCs/>
                <w:szCs w:val="28"/>
              </w:rPr>
              <w:t>以内</w:t>
            </w:r>
          </w:p>
        </w:tc>
      </w:tr>
      <w:tr w:rsidR="00E76E24" w:rsidTr="003C5B5D">
        <w:trPr>
          <w:trHeight w:val="2931"/>
        </w:trPr>
        <w:tc>
          <w:tcPr>
            <w:tcW w:w="2235" w:type="dxa"/>
            <w:shd w:val="clear" w:color="auto" w:fill="E7E6E6" w:themeFill="background2"/>
            <w:vAlign w:val="center"/>
          </w:tcPr>
          <w:p w:rsidR="00E76E24" w:rsidRDefault="00E76E24" w:rsidP="003C5B5D">
            <w:pPr>
              <w:pStyle w:val="a7"/>
              <w:spacing w:line="240" w:lineRule="auto"/>
              <w:ind w:firstLineChars="0" w:firstLine="0"/>
              <w:jc w:val="center"/>
              <w:rPr>
                <w:rFonts w:ascii="仿宋" w:eastAsia="仿宋" w:hAnsi="仿宋" w:cs="仿宋"/>
                <w:b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szCs w:val="28"/>
              </w:rPr>
              <w:t>预期成果及考核办法</w:t>
            </w:r>
          </w:p>
        </w:tc>
        <w:tc>
          <w:tcPr>
            <w:tcW w:w="6662" w:type="dxa"/>
            <w:vAlign w:val="center"/>
          </w:tcPr>
          <w:p w:rsidR="00E76E24" w:rsidRDefault="00E76E24" w:rsidP="003C5B5D">
            <w:pPr>
              <w:pStyle w:val="a7"/>
              <w:spacing w:line="240" w:lineRule="auto"/>
              <w:ind w:firstLineChars="0" w:firstLine="0"/>
              <w:rPr>
                <w:rFonts w:ascii="仿宋" w:eastAsia="仿宋" w:hAnsi="仿宋" w:cs="仿宋"/>
                <w:b/>
                <w:bCs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8"/>
              </w:rPr>
              <w:t>1500字</w:t>
            </w:r>
            <w:r>
              <w:rPr>
                <w:rFonts w:ascii="仿宋" w:eastAsia="仿宋" w:hAnsi="仿宋" w:cs="仿宋"/>
                <w:b/>
                <w:bCs/>
                <w:szCs w:val="28"/>
              </w:rPr>
              <w:t>以内</w:t>
            </w:r>
          </w:p>
        </w:tc>
      </w:tr>
      <w:tr w:rsidR="00E76E24" w:rsidTr="003C5B5D">
        <w:trPr>
          <w:trHeight w:val="3898"/>
        </w:trPr>
        <w:tc>
          <w:tcPr>
            <w:tcW w:w="2235" w:type="dxa"/>
            <w:shd w:val="clear" w:color="auto" w:fill="E7E6E6" w:themeFill="background2"/>
            <w:vAlign w:val="center"/>
          </w:tcPr>
          <w:p w:rsidR="00E76E24" w:rsidRDefault="00E76E24" w:rsidP="003C5B5D">
            <w:pPr>
              <w:pStyle w:val="a7"/>
              <w:spacing w:line="240" w:lineRule="auto"/>
              <w:ind w:firstLineChars="0" w:firstLine="0"/>
              <w:jc w:val="center"/>
              <w:rPr>
                <w:rFonts w:ascii="仿宋" w:eastAsia="仿宋" w:hAnsi="仿宋" w:cs="仿宋"/>
                <w:b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szCs w:val="28"/>
              </w:rPr>
              <w:t>留学人员回国后安排或使用方案</w:t>
            </w:r>
          </w:p>
        </w:tc>
        <w:tc>
          <w:tcPr>
            <w:tcW w:w="6662" w:type="dxa"/>
            <w:vAlign w:val="center"/>
          </w:tcPr>
          <w:p w:rsidR="00E76E24" w:rsidRDefault="00E76E24" w:rsidP="003C5B5D">
            <w:pPr>
              <w:pStyle w:val="a7"/>
              <w:spacing w:line="240" w:lineRule="auto"/>
              <w:ind w:firstLineChars="0" w:firstLine="0"/>
              <w:rPr>
                <w:rFonts w:ascii="仿宋" w:eastAsia="仿宋" w:hAnsi="仿宋" w:cs="仿宋"/>
                <w:b/>
                <w:bCs/>
                <w:szCs w:val="28"/>
              </w:rPr>
            </w:pPr>
          </w:p>
        </w:tc>
      </w:tr>
    </w:tbl>
    <w:p w:rsidR="00E76E24" w:rsidRDefault="00E76E24" w:rsidP="00E76E24">
      <w:pPr>
        <w:tabs>
          <w:tab w:val="left" w:pos="480"/>
        </w:tabs>
        <w:spacing w:line="360" w:lineRule="auto"/>
        <w:ind w:right="567"/>
        <w:rPr>
          <w:rFonts w:ascii="仿宋" w:eastAsia="仿宋" w:hAnsi="仿宋" w:cs="仿宋"/>
          <w:b/>
          <w:bCs/>
          <w:sz w:val="32"/>
          <w:szCs w:val="32"/>
        </w:rPr>
      </w:pPr>
    </w:p>
    <w:p w:rsidR="00E76E24" w:rsidRDefault="00E76E24" w:rsidP="00E76E24">
      <w:pPr>
        <w:tabs>
          <w:tab w:val="left" w:pos="480"/>
        </w:tabs>
        <w:spacing w:line="360" w:lineRule="auto"/>
        <w:ind w:right="567"/>
        <w:rPr>
          <w:rFonts w:ascii="仿宋" w:eastAsia="仿宋" w:hAnsi="仿宋" w:cs="仿宋"/>
          <w:b/>
          <w:bCs/>
          <w:sz w:val="32"/>
          <w:szCs w:val="32"/>
        </w:rPr>
      </w:pPr>
    </w:p>
    <w:p w:rsidR="00E76E24" w:rsidRDefault="00E76E24" w:rsidP="00E76E24">
      <w:pPr>
        <w:tabs>
          <w:tab w:val="left" w:pos="480"/>
        </w:tabs>
        <w:spacing w:line="360" w:lineRule="auto"/>
        <w:ind w:right="567"/>
        <w:rPr>
          <w:rFonts w:ascii="仿宋" w:eastAsia="仿宋" w:hAnsi="仿宋" w:cs="仿宋"/>
          <w:b/>
          <w:bCs/>
          <w:sz w:val="32"/>
          <w:szCs w:val="32"/>
        </w:rPr>
      </w:pPr>
    </w:p>
    <w:p w:rsidR="00E76E24" w:rsidRDefault="00E76E24" w:rsidP="00E76E24">
      <w:pPr>
        <w:tabs>
          <w:tab w:val="left" w:pos="480"/>
        </w:tabs>
        <w:spacing w:line="360" w:lineRule="auto"/>
        <w:ind w:right="567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lastRenderedPageBreak/>
        <w:t>三</w:t>
      </w:r>
      <w:r>
        <w:rPr>
          <w:rFonts w:ascii="仿宋" w:eastAsia="仿宋" w:hAnsi="仿宋" w:cs="仿宋"/>
          <w:b/>
          <w:bCs/>
          <w:sz w:val="32"/>
          <w:szCs w:val="32"/>
        </w:rPr>
        <w:t>、项目负责</w:t>
      </w:r>
      <w:r>
        <w:rPr>
          <w:rFonts w:ascii="仿宋" w:eastAsia="仿宋" w:hAnsi="仿宋" w:cs="仿宋" w:hint="eastAsia"/>
          <w:b/>
          <w:bCs/>
          <w:sz w:val="32"/>
          <w:szCs w:val="32"/>
        </w:rPr>
        <w:t>人</w:t>
      </w:r>
      <w:r>
        <w:rPr>
          <w:rFonts w:ascii="仿宋" w:eastAsia="仿宋" w:hAnsi="仿宋" w:cs="仿宋"/>
          <w:b/>
          <w:bCs/>
          <w:sz w:val="32"/>
          <w:szCs w:val="32"/>
        </w:rPr>
        <w:t>简介</w:t>
      </w:r>
    </w:p>
    <w:tbl>
      <w:tblPr>
        <w:tblW w:w="89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8"/>
        <w:gridCol w:w="2418"/>
        <w:gridCol w:w="1776"/>
        <w:gridCol w:w="2754"/>
      </w:tblGrid>
      <w:tr w:rsidR="00E76E24" w:rsidTr="003C5B5D">
        <w:trPr>
          <w:trHeight w:val="566"/>
        </w:trPr>
        <w:tc>
          <w:tcPr>
            <w:tcW w:w="1958" w:type="dxa"/>
            <w:shd w:val="clear" w:color="auto" w:fill="E7E6E6" w:themeFill="background2"/>
            <w:vAlign w:val="center"/>
          </w:tcPr>
          <w:p w:rsidR="00E76E24" w:rsidRDefault="00E76E24" w:rsidP="003C5B5D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8"/>
                <w:szCs w:val="28"/>
              </w:rPr>
              <w:t>姓名</w:t>
            </w:r>
          </w:p>
        </w:tc>
        <w:tc>
          <w:tcPr>
            <w:tcW w:w="2418" w:type="dxa"/>
            <w:vAlign w:val="center"/>
          </w:tcPr>
          <w:p w:rsidR="00E76E24" w:rsidRDefault="00E76E24" w:rsidP="003C5B5D">
            <w:pPr>
              <w:adjustRightInd w:val="0"/>
              <w:snapToGrid w:val="0"/>
              <w:rPr>
                <w:rFonts w:ascii="仿宋" w:eastAsia="仿宋" w:hAnsi="仿宋" w:cs="仿宋"/>
                <w:bCs/>
                <w:sz w:val="28"/>
                <w:szCs w:val="28"/>
              </w:rPr>
            </w:pPr>
          </w:p>
        </w:tc>
        <w:tc>
          <w:tcPr>
            <w:tcW w:w="1776" w:type="dxa"/>
            <w:shd w:val="clear" w:color="auto" w:fill="E7E6E6" w:themeFill="background2"/>
            <w:vAlign w:val="center"/>
          </w:tcPr>
          <w:p w:rsidR="00E76E24" w:rsidRDefault="00E76E24" w:rsidP="003C5B5D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8"/>
                <w:szCs w:val="28"/>
              </w:rPr>
              <w:t>姓名拼音</w:t>
            </w:r>
          </w:p>
        </w:tc>
        <w:tc>
          <w:tcPr>
            <w:tcW w:w="2754" w:type="dxa"/>
            <w:vAlign w:val="center"/>
          </w:tcPr>
          <w:p w:rsidR="00E76E24" w:rsidRDefault="00E76E24" w:rsidP="003C5B5D">
            <w:pPr>
              <w:adjustRightInd w:val="0"/>
              <w:snapToGrid w:val="0"/>
              <w:rPr>
                <w:rFonts w:ascii="仿宋" w:eastAsia="仿宋" w:hAnsi="仿宋" w:cs="仿宋"/>
                <w:bCs/>
                <w:sz w:val="28"/>
                <w:szCs w:val="28"/>
              </w:rPr>
            </w:pPr>
          </w:p>
        </w:tc>
      </w:tr>
      <w:tr w:rsidR="00E76E24" w:rsidTr="003C5B5D">
        <w:trPr>
          <w:trHeight w:val="566"/>
        </w:trPr>
        <w:tc>
          <w:tcPr>
            <w:tcW w:w="1958" w:type="dxa"/>
            <w:shd w:val="clear" w:color="auto" w:fill="E7E6E6" w:themeFill="background2"/>
            <w:vAlign w:val="center"/>
          </w:tcPr>
          <w:p w:rsidR="00E76E24" w:rsidRDefault="00E76E24" w:rsidP="003C5B5D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8"/>
                <w:szCs w:val="28"/>
              </w:rPr>
              <w:t>所在单位</w:t>
            </w:r>
          </w:p>
        </w:tc>
        <w:tc>
          <w:tcPr>
            <w:tcW w:w="6948" w:type="dxa"/>
            <w:gridSpan w:val="3"/>
            <w:shd w:val="clear" w:color="auto" w:fill="auto"/>
            <w:vAlign w:val="center"/>
          </w:tcPr>
          <w:p w:rsidR="00E76E24" w:rsidRDefault="00E76E24" w:rsidP="003C5B5D">
            <w:pPr>
              <w:adjustRightInd w:val="0"/>
              <w:snapToGrid w:val="0"/>
              <w:jc w:val="left"/>
              <w:rPr>
                <w:rFonts w:ascii="仿宋" w:eastAsia="仿宋" w:hAnsi="仿宋" w:cs="仿宋"/>
                <w:bCs/>
                <w:sz w:val="28"/>
                <w:szCs w:val="28"/>
              </w:rPr>
            </w:pPr>
          </w:p>
        </w:tc>
      </w:tr>
      <w:tr w:rsidR="00E76E24" w:rsidTr="003C5B5D">
        <w:trPr>
          <w:trHeight w:val="566"/>
        </w:trPr>
        <w:tc>
          <w:tcPr>
            <w:tcW w:w="1958" w:type="dxa"/>
            <w:shd w:val="clear" w:color="auto" w:fill="E7E6E6" w:themeFill="background2"/>
            <w:vAlign w:val="center"/>
          </w:tcPr>
          <w:p w:rsidR="00E76E24" w:rsidRDefault="00E76E24" w:rsidP="003C5B5D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8"/>
                <w:szCs w:val="28"/>
              </w:rPr>
              <w:t>所在院系所</w:t>
            </w:r>
          </w:p>
        </w:tc>
        <w:tc>
          <w:tcPr>
            <w:tcW w:w="6948" w:type="dxa"/>
            <w:gridSpan w:val="3"/>
            <w:shd w:val="clear" w:color="auto" w:fill="auto"/>
            <w:vAlign w:val="center"/>
          </w:tcPr>
          <w:p w:rsidR="00E76E24" w:rsidRDefault="00E76E24" w:rsidP="003C5B5D">
            <w:pPr>
              <w:adjustRightInd w:val="0"/>
              <w:snapToGrid w:val="0"/>
              <w:jc w:val="left"/>
              <w:rPr>
                <w:rFonts w:ascii="仿宋" w:eastAsia="仿宋" w:hAnsi="仿宋" w:cs="仿宋"/>
                <w:bCs/>
                <w:sz w:val="28"/>
                <w:szCs w:val="28"/>
              </w:rPr>
            </w:pPr>
          </w:p>
        </w:tc>
      </w:tr>
      <w:tr w:rsidR="00E76E24" w:rsidTr="003C5B5D">
        <w:trPr>
          <w:trHeight w:val="566"/>
        </w:trPr>
        <w:tc>
          <w:tcPr>
            <w:tcW w:w="1958" w:type="dxa"/>
            <w:shd w:val="clear" w:color="auto" w:fill="E7E6E6" w:themeFill="background2"/>
            <w:vAlign w:val="center"/>
          </w:tcPr>
          <w:p w:rsidR="00E76E24" w:rsidRDefault="00E76E24" w:rsidP="003C5B5D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8"/>
                <w:szCs w:val="28"/>
              </w:rPr>
              <w:t>职称</w:t>
            </w:r>
          </w:p>
        </w:tc>
        <w:tc>
          <w:tcPr>
            <w:tcW w:w="6948" w:type="dxa"/>
            <w:gridSpan w:val="3"/>
            <w:shd w:val="clear" w:color="auto" w:fill="auto"/>
            <w:vAlign w:val="center"/>
          </w:tcPr>
          <w:p w:rsidR="00E76E24" w:rsidRDefault="00E76E24" w:rsidP="003C5B5D">
            <w:pPr>
              <w:adjustRightInd w:val="0"/>
              <w:snapToGrid w:val="0"/>
              <w:jc w:val="left"/>
              <w:rPr>
                <w:rFonts w:ascii="仿宋" w:eastAsia="仿宋" w:hAnsi="仿宋" w:cs="仿宋"/>
                <w:bCs/>
                <w:sz w:val="28"/>
                <w:szCs w:val="28"/>
              </w:rPr>
            </w:pPr>
          </w:p>
        </w:tc>
      </w:tr>
      <w:tr w:rsidR="00E76E24" w:rsidTr="003C5B5D">
        <w:trPr>
          <w:trHeight w:val="566"/>
        </w:trPr>
        <w:tc>
          <w:tcPr>
            <w:tcW w:w="1958" w:type="dxa"/>
            <w:shd w:val="clear" w:color="auto" w:fill="E7E6E6" w:themeFill="background2"/>
            <w:vAlign w:val="center"/>
          </w:tcPr>
          <w:p w:rsidR="00E76E24" w:rsidRDefault="00E76E24" w:rsidP="003C5B5D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8"/>
                <w:szCs w:val="28"/>
              </w:rPr>
              <w:t>行政职务</w:t>
            </w:r>
          </w:p>
        </w:tc>
        <w:tc>
          <w:tcPr>
            <w:tcW w:w="6948" w:type="dxa"/>
            <w:gridSpan w:val="3"/>
            <w:shd w:val="clear" w:color="auto" w:fill="auto"/>
            <w:vAlign w:val="center"/>
          </w:tcPr>
          <w:p w:rsidR="00E76E24" w:rsidRDefault="00E76E24" w:rsidP="003C5B5D">
            <w:pPr>
              <w:adjustRightInd w:val="0"/>
              <w:snapToGrid w:val="0"/>
              <w:jc w:val="left"/>
              <w:rPr>
                <w:rFonts w:ascii="仿宋" w:eastAsia="仿宋" w:hAnsi="仿宋" w:cs="仿宋"/>
                <w:bCs/>
                <w:sz w:val="28"/>
                <w:szCs w:val="28"/>
              </w:rPr>
            </w:pPr>
          </w:p>
        </w:tc>
      </w:tr>
      <w:tr w:rsidR="00E76E24" w:rsidTr="003C5B5D">
        <w:trPr>
          <w:trHeight w:val="566"/>
        </w:trPr>
        <w:tc>
          <w:tcPr>
            <w:tcW w:w="1958" w:type="dxa"/>
            <w:shd w:val="clear" w:color="auto" w:fill="E7E6E6" w:themeFill="background2"/>
            <w:vAlign w:val="center"/>
          </w:tcPr>
          <w:p w:rsidR="00E76E24" w:rsidRDefault="00E76E24" w:rsidP="003C5B5D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8"/>
                <w:szCs w:val="28"/>
              </w:rPr>
              <w:t>毕业学校</w:t>
            </w:r>
          </w:p>
        </w:tc>
        <w:tc>
          <w:tcPr>
            <w:tcW w:w="6948" w:type="dxa"/>
            <w:gridSpan w:val="3"/>
            <w:shd w:val="clear" w:color="auto" w:fill="auto"/>
            <w:vAlign w:val="center"/>
          </w:tcPr>
          <w:p w:rsidR="00E76E24" w:rsidRDefault="00E76E24" w:rsidP="003C5B5D">
            <w:pPr>
              <w:adjustRightInd w:val="0"/>
              <w:snapToGrid w:val="0"/>
              <w:jc w:val="left"/>
              <w:rPr>
                <w:rFonts w:ascii="仿宋" w:eastAsia="仿宋" w:hAnsi="仿宋" w:cs="仿宋"/>
                <w:bCs/>
                <w:sz w:val="28"/>
                <w:szCs w:val="28"/>
              </w:rPr>
            </w:pPr>
          </w:p>
        </w:tc>
      </w:tr>
      <w:tr w:rsidR="00E76E24" w:rsidTr="003C5B5D">
        <w:trPr>
          <w:trHeight w:val="566"/>
        </w:trPr>
        <w:tc>
          <w:tcPr>
            <w:tcW w:w="1958" w:type="dxa"/>
            <w:shd w:val="clear" w:color="auto" w:fill="E7E6E6" w:themeFill="background2"/>
            <w:vAlign w:val="center"/>
          </w:tcPr>
          <w:p w:rsidR="00E76E24" w:rsidRDefault="00E76E24" w:rsidP="003C5B5D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8"/>
                <w:szCs w:val="28"/>
              </w:rPr>
              <w:t>最高学位</w:t>
            </w:r>
          </w:p>
        </w:tc>
        <w:tc>
          <w:tcPr>
            <w:tcW w:w="6948" w:type="dxa"/>
            <w:gridSpan w:val="3"/>
            <w:shd w:val="clear" w:color="auto" w:fill="auto"/>
            <w:vAlign w:val="center"/>
          </w:tcPr>
          <w:p w:rsidR="00E76E24" w:rsidRDefault="00E76E24" w:rsidP="003C5B5D">
            <w:pPr>
              <w:adjustRightInd w:val="0"/>
              <w:snapToGrid w:val="0"/>
              <w:jc w:val="left"/>
              <w:rPr>
                <w:rFonts w:ascii="仿宋" w:eastAsia="仿宋" w:hAnsi="仿宋" w:cs="仿宋"/>
                <w:bCs/>
                <w:sz w:val="28"/>
                <w:szCs w:val="28"/>
              </w:rPr>
            </w:pPr>
          </w:p>
        </w:tc>
      </w:tr>
      <w:tr w:rsidR="00E76E24" w:rsidTr="003C5B5D">
        <w:trPr>
          <w:trHeight w:val="566"/>
        </w:trPr>
        <w:tc>
          <w:tcPr>
            <w:tcW w:w="1958" w:type="dxa"/>
            <w:shd w:val="clear" w:color="auto" w:fill="E7E6E6" w:themeFill="background2"/>
            <w:vAlign w:val="center"/>
          </w:tcPr>
          <w:p w:rsidR="00E76E24" w:rsidRDefault="00E76E24" w:rsidP="003C5B5D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8"/>
                <w:szCs w:val="28"/>
              </w:rPr>
              <w:t>学位授予国别</w:t>
            </w:r>
          </w:p>
        </w:tc>
        <w:tc>
          <w:tcPr>
            <w:tcW w:w="6948" w:type="dxa"/>
            <w:gridSpan w:val="3"/>
            <w:shd w:val="clear" w:color="auto" w:fill="auto"/>
            <w:vAlign w:val="center"/>
          </w:tcPr>
          <w:p w:rsidR="00E76E24" w:rsidRDefault="00E76E24" w:rsidP="003C5B5D">
            <w:pPr>
              <w:adjustRightInd w:val="0"/>
              <w:snapToGrid w:val="0"/>
              <w:jc w:val="left"/>
              <w:rPr>
                <w:rFonts w:ascii="仿宋" w:eastAsia="仿宋" w:hAnsi="仿宋" w:cs="仿宋"/>
                <w:bCs/>
                <w:sz w:val="28"/>
                <w:szCs w:val="28"/>
              </w:rPr>
            </w:pPr>
          </w:p>
        </w:tc>
      </w:tr>
      <w:tr w:rsidR="00E76E24" w:rsidTr="003C5B5D">
        <w:trPr>
          <w:trHeight w:val="566"/>
        </w:trPr>
        <w:tc>
          <w:tcPr>
            <w:tcW w:w="1958" w:type="dxa"/>
            <w:shd w:val="clear" w:color="auto" w:fill="E7E6E6" w:themeFill="background2"/>
            <w:vAlign w:val="center"/>
          </w:tcPr>
          <w:p w:rsidR="00E76E24" w:rsidRDefault="00E76E24" w:rsidP="003C5B5D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8"/>
                <w:szCs w:val="28"/>
              </w:rPr>
              <w:t>学位授予地区</w:t>
            </w:r>
          </w:p>
        </w:tc>
        <w:tc>
          <w:tcPr>
            <w:tcW w:w="6948" w:type="dxa"/>
            <w:gridSpan w:val="3"/>
            <w:shd w:val="clear" w:color="auto" w:fill="auto"/>
            <w:vAlign w:val="center"/>
          </w:tcPr>
          <w:p w:rsidR="00E76E24" w:rsidRDefault="00E76E24" w:rsidP="003C5B5D">
            <w:pPr>
              <w:adjustRightInd w:val="0"/>
              <w:snapToGrid w:val="0"/>
              <w:jc w:val="left"/>
              <w:rPr>
                <w:rFonts w:ascii="仿宋" w:eastAsia="仿宋" w:hAnsi="仿宋" w:cs="仿宋"/>
                <w:bCs/>
                <w:sz w:val="28"/>
                <w:szCs w:val="28"/>
              </w:rPr>
            </w:pPr>
          </w:p>
        </w:tc>
      </w:tr>
      <w:tr w:rsidR="00E76E24" w:rsidTr="003C5B5D">
        <w:trPr>
          <w:trHeight w:val="566"/>
        </w:trPr>
        <w:tc>
          <w:tcPr>
            <w:tcW w:w="1958" w:type="dxa"/>
            <w:shd w:val="clear" w:color="auto" w:fill="E7E6E6" w:themeFill="background2"/>
            <w:vAlign w:val="center"/>
          </w:tcPr>
          <w:p w:rsidR="00E76E24" w:rsidRDefault="00E76E24" w:rsidP="003C5B5D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8"/>
                <w:szCs w:val="28"/>
              </w:rPr>
              <w:t>授予年份</w:t>
            </w:r>
          </w:p>
        </w:tc>
        <w:tc>
          <w:tcPr>
            <w:tcW w:w="6948" w:type="dxa"/>
            <w:gridSpan w:val="3"/>
            <w:shd w:val="clear" w:color="auto" w:fill="auto"/>
            <w:vAlign w:val="center"/>
          </w:tcPr>
          <w:p w:rsidR="00E76E24" w:rsidRDefault="00E76E24" w:rsidP="003C5B5D">
            <w:pPr>
              <w:adjustRightInd w:val="0"/>
              <w:snapToGrid w:val="0"/>
              <w:jc w:val="left"/>
              <w:rPr>
                <w:rFonts w:ascii="仿宋" w:eastAsia="仿宋" w:hAnsi="仿宋" w:cs="仿宋"/>
                <w:bCs/>
                <w:sz w:val="28"/>
                <w:szCs w:val="28"/>
              </w:rPr>
            </w:pPr>
          </w:p>
        </w:tc>
      </w:tr>
      <w:tr w:rsidR="00E76E24" w:rsidTr="003C5B5D">
        <w:trPr>
          <w:trHeight w:val="566"/>
        </w:trPr>
        <w:tc>
          <w:tcPr>
            <w:tcW w:w="1958" w:type="dxa"/>
            <w:shd w:val="clear" w:color="auto" w:fill="E7E6E6" w:themeFill="background2"/>
            <w:vAlign w:val="center"/>
          </w:tcPr>
          <w:p w:rsidR="00E76E24" w:rsidRDefault="00E76E24" w:rsidP="003C5B5D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8"/>
                <w:szCs w:val="28"/>
              </w:rPr>
              <w:t>授予学校</w:t>
            </w:r>
          </w:p>
        </w:tc>
        <w:tc>
          <w:tcPr>
            <w:tcW w:w="6948" w:type="dxa"/>
            <w:gridSpan w:val="3"/>
            <w:shd w:val="clear" w:color="auto" w:fill="auto"/>
            <w:vAlign w:val="center"/>
          </w:tcPr>
          <w:p w:rsidR="00E76E24" w:rsidRDefault="00E76E24" w:rsidP="003C5B5D">
            <w:pPr>
              <w:adjustRightInd w:val="0"/>
              <w:snapToGrid w:val="0"/>
              <w:jc w:val="left"/>
              <w:rPr>
                <w:rFonts w:ascii="仿宋" w:eastAsia="仿宋" w:hAnsi="仿宋" w:cs="仿宋"/>
                <w:bCs/>
                <w:sz w:val="28"/>
                <w:szCs w:val="28"/>
              </w:rPr>
            </w:pPr>
          </w:p>
        </w:tc>
      </w:tr>
      <w:tr w:rsidR="00E76E24" w:rsidTr="003C5B5D">
        <w:trPr>
          <w:trHeight w:val="566"/>
        </w:trPr>
        <w:tc>
          <w:tcPr>
            <w:tcW w:w="1958" w:type="dxa"/>
            <w:shd w:val="clear" w:color="auto" w:fill="E7E6E6" w:themeFill="background2"/>
            <w:vAlign w:val="center"/>
          </w:tcPr>
          <w:p w:rsidR="00E76E24" w:rsidRDefault="00E76E24" w:rsidP="003C5B5D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8"/>
                <w:szCs w:val="28"/>
              </w:rPr>
              <w:t>学科专业</w:t>
            </w:r>
          </w:p>
        </w:tc>
        <w:tc>
          <w:tcPr>
            <w:tcW w:w="6948" w:type="dxa"/>
            <w:gridSpan w:val="3"/>
            <w:shd w:val="clear" w:color="auto" w:fill="auto"/>
            <w:vAlign w:val="center"/>
          </w:tcPr>
          <w:p w:rsidR="00E76E24" w:rsidRDefault="00E76E24" w:rsidP="003C5B5D">
            <w:pPr>
              <w:adjustRightInd w:val="0"/>
              <w:snapToGrid w:val="0"/>
              <w:jc w:val="left"/>
              <w:rPr>
                <w:rFonts w:ascii="仿宋" w:eastAsia="仿宋" w:hAnsi="仿宋" w:cs="仿宋"/>
                <w:bCs/>
                <w:sz w:val="28"/>
                <w:szCs w:val="28"/>
              </w:rPr>
            </w:pPr>
          </w:p>
        </w:tc>
      </w:tr>
      <w:tr w:rsidR="00E76E24" w:rsidTr="003C5B5D">
        <w:trPr>
          <w:trHeight w:val="1546"/>
        </w:trPr>
        <w:tc>
          <w:tcPr>
            <w:tcW w:w="1958" w:type="dxa"/>
            <w:shd w:val="clear" w:color="auto" w:fill="E7E6E6" w:themeFill="background2"/>
            <w:vAlign w:val="center"/>
          </w:tcPr>
          <w:p w:rsidR="00E76E24" w:rsidRDefault="00E76E24" w:rsidP="003C5B5D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8"/>
                <w:szCs w:val="28"/>
              </w:rPr>
              <w:t>具体研究方向</w:t>
            </w:r>
          </w:p>
        </w:tc>
        <w:tc>
          <w:tcPr>
            <w:tcW w:w="6948" w:type="dxa"/>
            <w:gridSpan w:val="3"/>
            <w:shd w:val="clear" w:color="auto" w:fill="auto"/>
            <w:vAlign w:val="center"/>
          </w:tcPr>
          <w:p w:rsidR="00E76E24" w:rsidRDefault="00E76E24" w:rsidP="003C5B5D">
            <w:pPr>
              <w:adjustRightInd w:val="0"/>
              <w:snapToGrid w:val="0"/>
              <w:jc w:val="left"/>
              <w:rPr>
                <w:rFonts w:ascii="仿宋" w:eastAsia="仿宋" w:hAnsi="仿宋" w:cs="仿宋"/>
                <w:bCs/>
                <w:sz w:val="28"/>
                <w:szCs w:val="28"/>
              </w:rPr>
            </w:pPr>
          </w:p>
        </w:tc>
      </w:tr>
      <w:tr w:rsidR="00E76E24" w:rsidTr="003C5B5D">
        <w:trPr>
          <w:trHeight w:val="3205"/>
        </w:trPr>
        <w:tc>
          <w:tcPr>
            <w:tcW w:w="1958" w:type="dxa"/>
            <w:shd w:val="clear" w:color="auto" w:fill="E7E6E6" w:themeFill="background2"/>
            <w:vAlign w:val="center"/>
          </w:tcPr>
          <w:p w:rsidR="00E76E24" w:rsidRDefault="00E76E24" w:rsidP="003C5B5D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8"/>
                <w:szCs w:val="28"/>
              </w:rPr>
              <w:t>近五年主要科研成果概述</w:t>
            </w:r>
          </w:p>
        </w:tc>
        <w:tc>
          <w:tcPr>
            <w:tcW w:w="6948" w:type="dxa"/>
            <w:gridSpan w:val="3"/>
            <w:shd w:val="clear" w:color="auto" w:fill="auto"/>
            <w:vAlign w:val="center"/>
          </w:tcPr>
          <w:p w:rsidR="00E76E24" w:rsidRDefault="00E76E24" w:rsidP="003C5B5D">
            <w:pPr>
              <w:adjustRightInd w:val="0"/>
              <w:snapToGrid w:val="0"/>
              <w:jc w:val="left"/>
              <w:rPr>
                <w:rFonts w:ascii="仿宋" w:eastAsia="仿宋" w:hAnsi="仿宋" w:cs="仿宋"/>
                <w:bCs/>
                <w:sz w:val="28"/>
                <w:szCs w:val="28"/>
              </w:rPr>
            </w:pPr>
          </w:p>
        </w:tc>
      </w:tr>
    </w:tbl>
    <w:p w:rsidR="00E76E24" w:rsidRDefault="00E76E24" w:rsidP="00E76E24">
      <w:pPr>
        <w:tabs>
          <w:tab w:val="left" w:pos="480"/>
        </w:tabs>
        <w:spacing w:line="360" w:lineRule="auto"/>
        <w:ind w:right="567"/>
        <w:rPr>
          <w:rFonts w:ascii="仿宋" w:eastAsia="仿宋" w:hAnsi="仿宋" w:cs="仿宋"/>
          <w:b/>
          <w:bCs/>
          <w:sz w:val="28"/>
          <w:szCs w:val="28"/>
        </w:rPr>
      </w:pPr>
    </w:p>
    <w:p w:rsidR="00E76E24" w:rsidRDefault="00E76E24" w:rsidP="00E76E24">
      <w:pPr>
        <w:tabs>
          <w:tab w:val="left" w:pos="480"/>
        </w:tabs>
        <w:spacing w:line="360" w:lineRule="auto"/>
        <w:ind w:right="567"/>
        <w:rPr>
          <w:rFonts w:ascii="仿宋" w:eastAsia="仿宋" w:hAnsi="仿宋" w:cs="仿宋"/>
          <w:b/>
          <w:bCs/>
          <w:sz w:val="28"/>
          <w:szCs w:val="28"/>
        </w:rPr>
      </w:pPr>
    </w:p>
    <w:p w:rsidR="00E76E24" w:rsidRDefault="00E76E24" w:rsidP="00E76E24">
      <w:pPr>
        <w:tabs>
          <w:tab w:val="left" w:pos="480"/>
        </w:tabs>
        <w:spacing w:line="360" w:lineRule="auto"/>
        <w:ind w:right="567"/>
        <w:rPr>
          <w:rFonts w:ascii="仿宋" w:eastAsia="仿宋" w:hAnsi="仿宋" w:cs="仿宋"/>
          <w:b/>
          <w:bCs/>
          <w:sz w:val="28"/>
          <w:szCs w:val="28"/>
        </w:rPr>
      </w:pPr>
    </w:p>
    <w:p w:rsidR="00E76E24" w:rsidRDefault="00E76E24" w:rsidP="00E76E24">
      <w:pPr>
        <w:tabs>
          <w:tab w:val="left" w:pos="480"/>
        </w:tabs>
        <w:spacing w:line="360" w:lineRule="auto"/>
        <w:ind w:right="567"/>
        <w:rPr>
          <w:rFonts w:ascii="仿宋" w:eastAsia="仿宋" w:hAnsi="仿宋" w:cs="仿宋"/>
          <w:b/>
          <w:bCs/>
          <w:sz w:val="28"/>
          <w:szCs w:val="28"/>
        </w:rPr>
      </w:pPr>
    </w:p>
    <w:p w:rsidR="00E76E24" w:rsidRDefault="00E76E24" w:rsidP="00E76E24">
      <w:pPr>
        <w:tabs>
          <w:tab w:val="left" w:pos="480"/>
        </w:tabs>
        <w:spacing w:line="360" w:lineRule="auto"/>
        <w:ind w:right="567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lastRenderedPageBreak/>
        <w:t>四、与外方合作情况</w:t>
      </w:r>
    </w:p>
    <w:p w:rsidR="00E76E24" w:rsidRDefault="00E76E24" w:rsidP="00E76E24">
      <w:pPr>
        <w:tabs>
          <w:tab w:val="left" w:pos="480"/>
        </w:tabs>
        <w:spacing w:line="360" w:lineRule="auto"/>
        <w:ind w:right="567"/>
        <w:rPr>
          <w:rFonts w:ascii="仿宋" w:eastAsia="仿宋" w:hAnsi="仿宋" w:cs="仿宋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t>（一）外方合作</w:t>
      </w:r>
      <w:r>
        <w:rPr>
          <w:rFonts w:ascii="仿宋" w:eastAsia="仿宋" w:hAnsi="仿宋" w:cs="仿宋"/>
          <w:b/>
          <w:bCs/>
          <w:sz w:val="28"/>
          <w:szCs w:val="28"/>
        </w:rPr>
        <w:t>单位</w:t>
      </w:r>
      <w:r>
        <w:rPr>
          <w:rFonts w:ascii="仿宋" w:eastAsia="仿宋" w:hAnsi="仿宋" w:cs="仿宋" w:hint="eastAsia"/>
          <w:b/>
          <w:bCs/>
          <w:sz w:val="28"/>
          <w:szCs w:val="28"/>
        </w:rPr>
        <w:t>1</w:t>
      </w:r>
    </w:p>
    <w:p w:rsidR="00E76E24" w:rsidRDefault="00E76E24" w:rsidP="00E76E24">
      <w:pPr>
        <w:tabs>
          <w:tab w:val="left" w:pos="480"/>
        </w:tabs>
        <w:spacing w:line="360" w:lineRule="auto"/>
        <w:ind w:right="567"/>
        <w:rPr>
          <w:rFonts w:ascii="仿宋" w:eastAsia="仿宋" w:hAnsi="仿宋" w:cs="仿宋"/>
          <w:sz w:val="28"/>
          <w:szCs w:val="28"/>
        </w:rPr>
      </w:pPr>
      <w:r w:rsidRPr="008913C2">
        <w:rPr>
          <w:rFonts w:ascii="仿宋" w:eastAsia="仿宋" w:hAnsi="仿宋" w:cs="仿宋" w:hint="eastAsia"/>
          <w:bCs/>
          <w:sz w:val="28"/>
          <w:szCs w:val="28"/>
        </w:rPr>
        <w:t>（</w:t>
      </w:r>
      <w:r w:rsidRPr="00527F16">
        <w:rPr>
          <w:rFonts w:ascii="仿宋" w:eastAsia="仿宋" w:hAnsi="仿宋" w:cs="仿宋" w:hint="eastAsia"/>
          <w:bCs/>
          <w:sz w:val="28"/>
          <w:szCs w:val="28"/>
        </w:rPr>
        <w:t>若与多所</w:t>
      </w:r>
      <w:r w:rsidRPr="00527F16">
        <w:rPr>
          <w:rFonts w:ascii="仿宋" w:eastAsia="仿宋" w:hAnsi="仿宋" w:cs="仿宋"/>
          <w:bCs/>
          <w:sz w:val="28"/>
          <w:szCs w:val="28"/>
        </w:rPr>
        <w:t>国外院校合作，</w:t>
      </w:r>
      <w:proofErr w:type="gramStart"/>
      <w:r w:rsidRPr="00527F16">
        <w:rPr>
          <w:rFonts w:ascii="仿宋" w:eastAsia="仿宋" w:hAnsi="仿宋" w:cs="仿宋"/>
          <w:bCs/>
          <w:sz w:val="28"/>
          <w:szCs w:val="28"/>
        </w:rPr>
        <w:t>请</w:t>
      </w:r>
      <w:r w:rsidRPr="00527F16">
        <w:rPr>
          <w:rFonts w:ascii="仿宋" w:eastAsia="仿宋" w:hAnsi="仿宋" w:cs="仿宋" w:hint="eastAsia"/>
          <w:bCs/>
          <w:sz w:val="28"/>
          <w:szCs w:val="28"/>
        </w:rPr>
        <w:t>整体</w:t>
      </w:r>
      <w:proofErr w:type="gramEnd"/>
      <w:r w:rsidRPr="00527F16">
        <w:rPr>
          <w:rFonts w:ascii="仿宋" w:eastAsia="仿宋" w:hAnsi="仿宋" w:cs="仿宋"/>
          <w:bCs/>
          <w:sz w:val="28"/>
          <w:szCs w:val="28"/>
        </w:rPr>
        <w:t>复制本表格，并修改序号为（</w:t>
      </w:r>
      <w:r w:rsidRPr="00527F16">
        <w:rPr>
          <w:rFonts w:ascii="仿宋" w:eastAsia="仿宋" w:hAnsi="仿宋" w:cs="仿宋" w:hint="eastAsia"/>
          <w:bCs/>
          <w:sz w:val="28"/>
          <w:szCs w:val="28"/>
        </w:rPr>
        <w:t>二</w:t>
      </w:r>
      <w:r w:rsidRPr="00527F16">
        <w:rPr>
          <w:rFonts w:ascii="仿宋" w:eastAsia="仿宋" w:hAnsi="仿宋" w:cs="仿宋"/>
          <w:bCs/>
          <w:sz w:val="28"/>
          <w:szCs w:val="28"/>
        </w:rPr>
        <w:t>）</w:t>
      </w:r>
      <w:r w:rsidRPr="00527F16">
        <w:rPr>
          <w:rFonts w:ascii="仿宋" w:eastAsia="仿宋" w:hAnsi="仿宋" w:cs="仿宋" w:hint="eastAsia"/>
          <w:bCs/>
          <w:sz w:val="28"/>
          <w:szCs w:val="28"/>
        </w:rPr>
        <w:t>外方合作单位2并</w:t>
      </w:r>
      <w:r w:rsidRPr="00527F16">
        <w:rPr>
          <w:rFonts w:ascii="仿宋" w:eastAsia="仿宋" w:hAnsi="仿宋" w:cs="仿宋"/>
          <w:bCs/>
          <w:sz w:val="28"/>
          <w:szCs w:val="28"/>
        </w:rPr>
        <w:t>以此类推。</w:t>
      </w:r>
      <w:r w:rsidRPr="008913C2">
        <w:rPr>
          <w:rFonts w:ascii="仿宋" w:eastAsia="仿宋" w:hAnsi="仿宋" w:cs="仿宋" w:hint="eastAsia"/>
          <w:bCs/>
          <w:sz w:val="28"/>
          <w:szCs w:val="28"/>
        </w:rPr>
        <w:t>）</w:t>
      </w:r>
    </w:p>
    <w:tbl>
      <w:tblPr>
        <w:tblW w:w="8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871"/>
        <w:gridCol w:w="6946"/>
      </w:tblGrid>
      <w:tr w:rsidR="00E76E24" w:rsidTr="003C5B5D">
        <w:trPr>
          <w:trHeight w:hRule="exact" w:val="437"/>
        </w:trPr>
        <w:tc>
          <w:tcPr>
            <w:tcW w:w="8817" w:type="dxa"/>
            <w:gridSpan w:val="2"/>
            <w:shd w:val="clear" w:color="auto" w:fill="E7E6E6" w:themeFill="background2"/>
            <w:vAlign w:val="center"/>
          </w:tcPr>
          <w:p w:rsidR="00E76E24" w:rsidRDefault="00E76E24" w:rsidP="003C5B5D">
            <w:pPr>
              <w:rPr>
                <w:rFonts w:ascii="仿宋" w:eastAsia="仿宋" w:hAnsi="仿宋" w:cs="仿宋"/>
                <w:color w:val="80808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1、合作协议基本信息</w:t>
            </w:r>
          </w:p>
        </w:tc>
      </w:tr>
      <w:tr w:rsidR="00E76E24" w:rsidTr="003C5B5D">
        <w:trPr>
          <w:trHeight w:hRule="exact" w:val="493"/>
        </w:trPr>
        <w:tc>
          <w:tcPr>
            <w:tcW w:w="1871" w:type="dxa"/>
            <w:shd w:val="clear" w:color="auto" w:fill="E7E6E6" w:themeFill="background2"/>
            <w:vAlign w:val="center"/>
          </w:tcPr>
          <w:p w:rsidR="00E76E24" w:rsidRDefault="00E76E24" w:rsidP="003C5B5D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外方合作单位</w:t>
            </w:r>
          </w:p>
        </w:tc>
        <w:tc>
          <w:tcPr>
            <w:tcW w:w="6946" w:type="dxa"/>
            <w:vAlign w:val="center"/>
          </w:tcPr>
          <w:p w:rsidR="00E76E24" w:rsidRDefault="00E76E24" w:rsidP="003C5B5D">
            <w:pPr>
              <w:rPr>
                <w:rFonts w:ascii="仿宋" w:eastAsia="仿宋" w:hAnsi="仿宋" w:cs="仿宋"/>
                <w:color w:val="80808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808080"/>
                <w:sz w:val="28"/>
                <w:szCs w:val="28"/>
              </w:rPr>
              <w:t xml:space="preserve"> </w:t>
            </w:r>
          </w:p>
        </w:tc>
      </w:tr>
      <w:tr w:rsidR="00E76E24" w:rsidTr="003C5B5D">
        <w:trPr>
          <w:trHeight w:hRule="exact" w:val="493"/>
        </w:trPr>
        <w:tc>
          <w:tcPr>
            <w:tcW w:w="1871" w:type="dxa"/>
            <w:shd w:val="clear" w:color="auto" w:fill="E7E6E6" w:themeFill="background2"/>
            <w:vAlign w:val="center"/>
          </w:tcPr>
          <w:p w:rsidR="00E76E24" w:rsidRDefault="00E76E24" w:rsidP="003C5B5D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协议签署时间</w:t>
            </w:r>
          </w:p>
        </w:tc>
        <w:tc>
          <w:tcPr>
            <w:tcW w:w="6946" w:type="dxa"/>
            <w:vAlign w:val="center"/>
          </w:tcPr>
          <w:p w:rsidR="00E76E24" w:rsidRDefault="00E76E24" w:rsidP="003C5B5D">
            <w:pPr>
              <w:rPr>
                <w:rFonts w:ascii="仿宋" w:eastAsia="仿宋" w:hAnsi="仿宋" w:cs="仿宋"/>
                <w:color w:val="80808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808080"/>
                <w:sz w:val="28"/>
                <w:szCs w:val="28"/>
              </w:rPr>
              <w:t xml:space="preserve"> </w:t>
            </w:r>
          </w:p>
        </w:tc>
      </w:tr>
      <w:tr w:rsidR="00E76E24" w:rsidTr="003C5B5D">
        <w:trPr>
          <w:trHeight w:hRule="exact" w:val="493"/>
        </w:trPr>
        <w:tc>
          <w:tcPr>
            <w:tcW w:w="1871" w:type="dxa"/>
            <w:shd w:val="clear" w:color="auto" w:fill="E7E6E6" w:themeFill="background2"/>
            <w:vAlign w:val="center"/>
          </w:tcPr>
          <w:p w:rsidR="00E76E24" w:rsidRDefault="00E76E24" w:rsidP="003C5B5D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协议有效期</w:t>
            </w:r>
          </w:p>
        </w:tc>
        <w:tc>
          <w:tcPr>
            <w:tcW w:w="6946" w:type="dxa"/>
            <w:vAlign w:val="center"/>
          </w:tcPr>
          <w:p w:rsidR="00E76E24" w:rsidRDefault="00E76E24" w:rsidP="003C5B5D">
            <w:pPr>
              <w:rPr>
                <w:rFonts w:ascii="仿宋" w:eastAsia="仿宋" w:hAnsi="仿宋" w:cs="仿宋"/>
                <w:color w:val="80808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808080"/>
                <w:sz w:val="28"/>
                <w:szCs w:val="28"/>
              </w:rPr>
              <w:t xml:space="preserve"> </w:t>
            </w:r>
          </w:p>
        </w:tc>
      </w:tr>
      <w:tr w:rsidR="00E76E24" w:rsidTr="003C5B5D">
        <w:trPr>
          <w:trHeight w:hRule="exact" w:val="475"/>
        </w:trPr>
        <w:tc>
          <w:tcPr>
            <w:tcW w:w="1871" w:type="dxa"/>
            <w:shd w:val="clear" w:color="auto" w:fill="E7E6E6" w:themeFill="background2"/>
            <w:vAlign w:val="center"/>
          </w:tcPr>
          <w:p w:rsidR="00E76E24" w:rsidRDefault="00E76E24" w:rsidP="003C5B5D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/>
                <w:sz w:val="28"/>
                <w:szCs w:val="28"/>
              </w:rPr>
              <w:t>层级</w:t>
            </w:r>
          </w:p>
        </w:tc>
        <w:tc>
          <w:tcPr>
            <w:tcW w:w="6946" w:type="dxa"/>
            <w:vAlign w:val="center"/>
          </w:tcPr>
          <w:p w:rsidR="00E76E24" w:rsidRDefault="00E76E24" w:rsidP="003C5B5D">
            <w:pPr>
              <w:rPr>
                <w:rFonts w:ascii="仿宋" w:eastAsia="仿宋" w:hAnsi="仿宋" w:cs="仿宋"/>
                <w:color w:val="80808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808080"/>
                <w:sz w:val="28"/>
                <w:szCs w:val="28"/>
              </w:rPr>
              <w:t xml:space="preserve"> </w:t>
            </w:r>
          </w:p>
        </w:tc>
      </w:tr>
      <w:tr w:rsidR="00E76E24" w:rsidTr="003C5B5D">
        <w:trPr>
          <w:trHeight w:hRule="exact" w:val="769"/>
        </w:trPr>
        <w:tc>
          <w:tcPr>
            <w:tcW w:w="1871" w:type="dxa"/>
            <w:shd w:val="clear" w:color="auto" w:fill="E7E6E6" w:themeFill="background2"/>
            <w:vAlign w:val="center"/>
          </w:tcPr>
          <w:p w:rsidR="00E76E24" w:rsidRDefault="00E76E24" w:rsidP="003C5B5D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/>
                <w:sz w:val="28"/>
                <w:szCs w:val="28"/>
              </w:rPr>
              <w:t>国外院校联系人职称职务</w:t>
            </w:r>
          </w:p>
        </w:tc>
        <w:tc>
          <w:tcPr>
            <w:tcW w:w="6946" w:type="dxa"/>
            <w:vAlign w:val="center"/>
          </w:tcPr>
          <w:p w:rsidR="00E76E24" w:rsidRDefault="00E76E24" w:rsidP="003C5B5D">
            <w:pPr>
              <w:rPr>
                <w:rFonts w:ascii="仿宋" w:eastAsia="仿宋" w:hAnsi="仿宋" w:cs="仿宋"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Cs/>
                <w:sz w:val="28"/>
                <w:szCs w:val="28"/>
              </w:rPr>
              <w:t xml:space="preserve"> </w:t>
            </w:r>
          </w:p>
        </w:tc>
      </w:tr>
      <w:tr w:rsidR="00E76E24" w:rsidTr="003C5B5D">
        <w:trPr>
          <w:trHeight w:hRule="exact" w:val="395"/>
        </w:trPr>
        <w:tc>
          <w:tcPr>
            <w:tcW w:w="8817" w:type="dxa"/>
            <w:gridSpan w:val="2"/>
            <w:shd w:val="clear" w:color="auto" w:fill="E7E6E6" w:themeFill="background2"/>
            <w:vAlign w:val="center"/>
          </w:tcPr>
          <w:p w:rsidR="00E76E24" w:rsidRDefault="00E76E24" w:rsidP="003C5B5D">
            <w:pPr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/>
                <w:color w:val="000000"/>
                <w:sz w:val="28"/>
                <w:szCs w:val="28"/>
              </w:rPr>
              <w:t>2</w:t>
            </w: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、主要合作内容（结合培养目标及模式等安排）</w:t>
            </w:r>
          </w:p>
        </w:tc>
      </w:tr>
      <w:tr w:rsidR="00E76E24" w:rsidTr="003C5B5D">
        <w:trPr>
          <w:trHeight w:val="2983"/>
        </w:trPr>
        <w:tc>
          <w:tcPr>
            <w:tcW w:w="8817" w:type="dxa"/>
            <w:gridSpan w:val="2"/>
          </w:tcPr>
          <w:p w:rsidR="00E76E24" w:rsidRDefault="00E76E24" w:rsidP="003C5B5D">
            <w:pPr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E76E24" w:rsidTr="003C5B5D">
        <w:trPr>
          <w:trHeight w:val="382"/>
        </w:trPr>
        <w:tc>
          <w:tcPr>
            <w:tcW w:w="8817" w:type="dxa"/>
            <w:gridSpan w:val="2"/>
            <w:shd w:val="clear" w:color="auto" w:fill="E7E6E6" w:themeFill="background2"/>
            <w:vAlign w:val="center"/>
          </w:tcPr>
          <w:p w:rsidR="00E76E24" w:rsidRDefault="00E76E24" w:rsidP="003C5B5D">
            <w:pPr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3、国外合作</w:t>
            </w:r>
            <w:proofErr w:type="gramStart"/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方情况</w:t>
            </w:r>
            <w:proofErr w:type="gramEnd"/>
          </w:p>
        </w:tc>
      </w:tr>
      <w:tr w:rsidR="00E76E24" w:rsidTr="003C5B5D">
        <w:trPr>
          <w:trHeight w:val="2910"/>
        </w:trPr>
        <w:tc>
          <w:tcPr>
            <w:tcW w:w="8817" w:type="dxa"/>
            <w:gridSpan w:val="2"/>
            <w:shd w:val="clear" w:color="auto" w:fill="auto"/>
            <w:vAlign w:val="center"/>
          </w:tcPr>
          <w:p w:rsidR="00E76E24" w:rsidRDefault="00E76E24" w:rsidP="003C5B5D">
            <w:pPr>
              <w:rPr>
                <w:rFonts w:ascii="仿宋" w:eastAsia="仿宋" w:hAnsi="仿宋" w:cs="仿宋"/>
                <w:color w:val="FFFFFF" w:themeColor="background1"/>
                <w:sz w:val="28"/>
                <w:szCs w:val="28"/>
              </w:rPr>
            </w:pPr>
          </w:p>
        </w:tc>
      </w:tr>
      <w:tr w:rsidR="00E76E24" w:rsidTr="003C5B5D">
        <w:trPr>
          <w:trHeight w:val="382"/>
        </w:trPr>
        <w:tc>
          <w:tcPr>
            <w:tcW w:w="8817" w:type="dxa"/>
            <w:gridSpan w:val="2"/>
            <w:shd w:val="clear" w:color="auto" w:fill="E7E6E6" w:themeFill="background2"/>
            <w:vAlign w:val="center"/>
          </w:tcPr>
          <w:p w:rsidR="00E76E24" w:rsidRDefault="00E76E24" w:rsidP="003C5B5D">
            <w:pPr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4、中外合作方在申报项目所涉人才合作培养领域的各自优势</w:t>
            </w:r>
          </w:p>
        </w:tc>
      </w:tr>
      <w:tr w:rsidR="00E76E24" w:rsidTr="003C5B5D">
        <w:trPr>
          <w:trHeight w:val="1515"/>
        </w:trPr>
        <w:tc>
          <w:tcPr>
            <w:tcW w:w="8817" w:type="dxa"/>
            <w:gridSpan w:val="2"/>
          </w:tcPr>
          <w:p w:rsidR="00E76E24" w:rsidRDefault="00E76E24" w:rsidP="003C5B5D">
            <w:pPr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</w:tbl>
    <w:p w:rsidR="00E76E24" w:rsidRDefault="00E76E24" w:rsidP="00E76E24">
      <w:pPr>
        <w:rPr>
          <w:rFonts w:ascii="仿宋" w:eastAsia="仿宋" w:hAnsi="仿宋"/>
          <w:sz w:val="28"/>
          <w:szCs w:val="28"/>
        </w:rPr>
      </w:pPr>
    </w:p>
    <w:p w:rsidR="00D925B8" w:rsidRPr="00E76E24" w:rsidRDefault="00D925B8"/>
    <w:sectPr w:rsidR="00D925B8" w:rsidRPr="00E76E24">
      <w:footerReference w:type="even" r:id="rId6"/>
      <w:footerReference w:type="default" r:id="rId7"/>
      <w:footerReference w:type="first" r:id="rId8"/>
      <w:pgSz w:w="11907" w:h="16840"/>
      <w:pgMar w:top="1021" w:right="1797" w:bottom="1021" w:left="1644" w:header="340" w:footer="1191" w:gutter="0"/>
      <w:pgNumType w:start="1"/>
      <w:cols w:space="720"/>
      <w:titlePg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2EEB" w:rsidRDefault="00F72EEB" w:rsidP="00E76E24">
      <w:r>
        <w:separator/>
      </w:r>
    </w:p>
  </w:endnote>
  <w:endnote w:type="continuationSeparator" w:id="0">
    <w:p w:rsidR="00F72EEB" w:rsidRDefault="00F72EEB" w:rsidP="00E76E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1A90" w:rsidRDefault="00F72EEB">
    <w:pPr>
      <w:pStyle w:val="a5"/>
      <w:framePr w:wrap="around" w:vAnchor="text" w:hAnchor="margin" w:xAlign="outside" w:y="1"/>
      <w:rPr>
        <w:rStyle w:val="a9"/>
      </w:rPr>
    </w:pPr>
    <w:r>
      <w:fldChar w:fldCharType="begin"/>
    </w:r>
    <w:r>
      <w:rPr>
        <w:rStyle w:val="a9"/>
      </w:rPr>
      <w:instrText xml:space="preserve">PAGE  </w:instrText>
    </w:r>
    <w:r>
      <w:fldChar w:fldCharType="separate"/>
    </w:r>
    <w:r>
      <w:rPr>
        <w:rStyle w:val="a9"/>
      </w:rPr>
      <w:t>2</w:t>
    </w:r>
    <w:r>
      <w:fldChar w:fldCharType="end"/>
    </w:r>
  </w:p>
  <w:p w:rsidR="003C1A90" w:rsidRDefault="00F72EEB">
    <w:pPr>
      <w:pStyle w:val="a5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1A90" w:rsidRDefault="00F72EEB">
    <w:pPr>
      <w:pStyle w:val="a5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1A90" w:rsidRDefault="00F72EEB">
    <w:pPr>
      <w:jc w:val="center"/>
    </w:pPr>
    <w:r>
      <w:t>第</w:t>
    </w:r>
    <w:r>
      <w:fldChar w:fldCharType="begin"/>
    </w:r>
    <w:r>
      <w:instrText>PAGE "page number"</w:instrText>
    </w:r>
    <w:r>
      <w:fldChar w:fldCharType="separate"/>
    </w:r>
    <w:r w:rsidR="00E76E24">
      <w:rPr>
        <w:noProof/>
      </w:rPr>
      <w:t>1</w:t>
    </w:r>
    <w:r>
      <w:fldChar w:fldCharType="end"/>
    </w:r>
    <w:r>
      <w:t>页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2EEB" w:rsidRDefault="00F72EEB" w:rsidP="00E76E24">
      <w:r>
        <w:separator/>
      </w:r>
    </w:p>
  </w:footnote>
  <w:footnote w:type="continuationSeparator" w:id="0">
    <w:p w:rsidR="00F72EEB" w:rsidRDefault="00F72EEB" w:rsidP="00E76E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58C4"/>
    <w:rsid w:val="004A58C4"/>
    <w:rsid w:val="00D925B8"/>
    <w:rsid w:val="00E76E24"/>
    <w:rsid w:val="00F72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9FCD6EB"/>
  <w15:chartTrackingRefBased/>
  <w15:docId w15:val="{CD8943B1-442F-4F70-8B93-FC63C47AD0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6E2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76E2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76E24"/>
    <w:rPr>
      <w:sz w:val="18"/>
      <w:szCs w:val="18"/>
    </w:rPr>
  </w:style>
  <w:style w:type="paragraph" w:styleId="a5">
    <w:name w:val="footer"/>
    <w:basedOn w:val="a"/>
    <w:link w:val="a6"/>
    <w:unhideWhenUsed/>
    <w:qFormat/>
    <w:rsid w:val="00E76E2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76E24"/>
    <w:rPr>
      <w:sz w:val="18"/>
      <w:szCs w:val="18"/>
    </w:rPr>
  </w:style>
  <w:style w:type="paragraph" w:styleId="a7">
    <w:name w:val="Body Text Indent"/>
    <w:basedOn w:val="a"/>
    <w:link w:val="a8"/>
    <w:qFormat/>
    <w:rsid w:val="00E76E24"/>
    <w:pPr>
      <w:spacing w:line="480" w:lineRule="exact"/>
      <w:ind w:firstLineChars="200" w:firstLine="560"/>
    </w:pPr>
    <w:rPr>
      <w:sz w:val="28"/>
    </w:rPr>
  </w:style>
  <w:style w:type="character" w:customStyle="1" w:styleId="a8">
    <w:name w:val="正文文本缩进 字符"/>
    <w:basedOn w:val="a0"/>
    <w:link w:val="a7"/>
    <w:rsid w:val="00E76E24"/>
    <w:rPr>
      <w:rFonts w:ascii="Times New Roman" w:eastAsia="宋体" w:hAnsi="Times New Roman" w:cs="Times New Roman"/>
      <w:sz w:val="28"/>
      <w:szCs w:val="24"/>
    </w:rPr>
  </w:style>
  <w:style w:type="character" w:styleId="a9">
    <w:name w:val="page number"/>
    <w:basedOn w:val="a0"/>
    <w:qFormat/>
    <w:rsid w:val="00E76E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229</Words>
  <Characters>1307</Characters>
  <Application>Microsoft Office Word</Application>
  <DocSecurity>0</DocSecurity>
  <Lines>10</Lines>
  <Paragraphs>3</Paragraphs>
  <ScaleCrop>false</ScaleCrop>
  <Company/>
  <LinksUpToDate>false</LinksUpToDate>
  <CharactersWithSpaces>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LX</dc:creator>
  <cp:keywords/>
  <dc:description/>
  <cp:lastModifiedBy>LX</cp:lastModifiedBy>
  <cp:revision>2</cp:revision>
  <dcterms:created xsi:type="dcterms:W3CDTF">2024-10-14T09:48:00Z</dcterms:created>
  <dcterms:modified xsi:type="dcterms:W3CDTF">2024-10-14T09:49:00Z</dcterms:modified>
</cp:coreProperties>
</file>